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60a6f4b" w14:textId="60a6f4b">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Республикасында стационарлық жағдайларда медициналық көмек көрсету стандартын бекіту туралы</w:t>
      </w:r>
    </w:p>
    <w:p>
      <w:pPr>
        <w:spacing w:after="0"/>
        <w:ind w:left="0"/>
        <w:jc w:val="both"/>
      </w:pPr>
      <w:r>
        <w:rPr>
          <w:rFonts w:ascii="Times New Roman"/>
          <w:b w:val="false"/>
          <w:i w:val="false"/>
          <w:color w:val="000000"/>
          <w:sz w:val="28"/>
        </w:rPr>
        <w:t>Қазақстан Республикасы Денсаулық сақтау министрінің 2022 жылғы 24 наурыздағы № ҚР- ДСМ-27 бұйрығы. Қазақстан Республикасының Әділет министрлігінде 2022 жылғы 25 наурызда № 27218 болып тіркелді.</w:t>
      </w:r>
    </w:p>
    <w:p>
      <w:pPr>
        <w:spacing w:after="0"/>
        <w:ind w:left="0"/>
        <w:jc w:val="both"/>
      </w:pPr>
      <w:bookmarkStart w:name="z4" w:id="0"/>
      <w:r>
        <w:rPr>
          <w:rFonts w:ascii="Times New Roman"/>
          <w:b w:val="false"/>
          <w:i w:val="false"/>
          <w:color w:val="000000"/>
          <w:sz w:val="28"/>
        </w:rPr>
        <w:t xml:space="preserve">
      "Халық денсаулығы және денсаулық сақтау жүйесі туралы" Қазақстан Республикасының Кодексі </w:t>
      </w:r>
      <w:r>
        <w:rPr>
          <w:rFonts w:ascii="Times New Roman"/>
          <w:b w:val="false"/>
          <w:i w:val="false"/>
          <w:color w:val="000000"/>
          <w:sz w:val="28"/>
        </w:rPr>
        <w:t>32-бабының</w:t>
      </w:r>
      <w:r>
        <w:rPr>
          <w:rFonts w:ascii="Times New Roman"/>
          <w:b w:val="false"/>
          <w:i w:val="false"/>
          <w:color w:val="000000"/>
          <w:sz w:val="28"/>
        </w:rPr>
        <w:t xml:space="preserve"> 7-тармағына сәйкес БҰЙЫРАМЫН:</w:t>
      </w:r>
    </w:p>
    <w:bookmarkEnd w:id="0"/>
    <w:bookmarkStart w:name="z5" w:id="1"/>
    <w:p>
      <w:pPr>
        <w:spacing w:after="0"/>
        <w:ind w:left="0"/>
        <w:jc w:val="both"/>
      </w:pPr>
      <w:r>
        <w:rPr>
          <w:rFonts w:ascii="Times New Roman"/>
          <w:b w:val="false"/>
          <w:i w:val="false"/>
          <w:color w:val="000000"/>
          <w:sz w:val="28"/>
        </w:rPr>
        <w:t xml:space="preserve">
      1. Осы бұйрыққа </w:t>
      </w:r>
      <w:r>
        <w:rPr>
          <w:rFonts w:ascii="Times New Roman"/>
          <w:b w:val="false"/>
          <w:i w:val="false"/>
          <w:color w:val="000000"/>
          <w:sz w:val="28"/>
        </w:rPr>
        <w:t>1-қосымшаға</w:t>
      </w:r>
      <w:r>
        <w:rPr>
          <w:rFonts w:ascii="Times New Roman"/>
          <w:b w:val="false"/>
          <w:i w:val="false"/>
          <w:color w:val="000000"/>
          <w:sz w:val="28"/>
        </w:rPr>
        <w:t xml:space="preserve"> сәйкес қоса беріліп отырған Қазақстан Республикасында стационарлық жағдайларда медициналық көмек көрсету cтандарты бекітілсін.</w:t>
      </w:r>
    </w:p>
    <w:bookmarkEnd w:id="1"/>
    <w:bookmarkStart w:name="z6" w:id="2"/>
    <w:p>
      <w:pPr>
        <w:spacing w:after="0"/>
        <w:ind w:left="0"/>
        <w:jc w:val="both"/>
      </w:pPr>
      <w:r>
        <w:rPr>
          <w:rFonts w:ascii="Times New Roman"/>
          <w:b w:val="false"/>
          <w:i w:val="false"/>
          <w:color w:val="000000"/>
          <w:sz w:val="28"/>
        </w:rPr>
        <w:t xml:space="preserve">
      2. Осы бұйрыққа </w:t>
      </w:r>
      <w:r>
        <w:rPr>
          <w:rFonts w:ascii="Times New Roman"/>
          <w:b w:val="false"/>
          <w:i w:val="false"/>
          <w:color w:val="000000"/>
          <w:sz w:val="28"/>
        </w:rPr>
        <w:t>2-қосымшаға</w:t>
      </w:r>
      <w:r>
        <w:rPr>
          <w:rFonts w:ascii="Times New Roman"/>
          <w:b w:val="false"/>
          <w:i w:val="false"/>
          <w:color w:val="000000"/>
          <w:sz w:val="28"/>
        </w:rPr>
        <w:t xml:space="preserve"> сәйкес Қазақстан Республикасы Денсаулық сақтау министрлігінің кейбір бұйрықтарының күші жойылды деп танылсын.</w:t>
      </w:r>
    </w:p>
    <w:bookmarkEnd w:id="2"/>
    <w:bookmarkStart w:name="z7" w:id="3"/>
    <w:p>
      <w:pPr>
        <w:spacing w:after="0"/>
        <w:ind w:left="0"/>
        <w:jc w:val="both"/>
      </w:pPr>
      <w:r>
        <w:rPr>
          <w:rFonts w:ascii="Times New Roman"/>
          <w:b w:val="false"/>
          <w:i w:val="false"/>
          <w:color w:val="000000"/>
          <w:sz w:val="28"/>
        </w:rPr>
        <w:t>
      3. Қазақстан Республикасы Денсаулық сақтау министрлігінің Медициналық көмекті ұйымдастыру департаменті Қазақстан Республикасының заңнамасында белгіленген тәртіппен:</w:t>
      </w:r>
    </w:p>
    <w:bookmarkEnd w:id="3"/>
    <w:bookmarkStart w:name="z8" w:id="4"/>
    <w:p>
      <w:pPr>
        <w:spacing w:after="0"/>
        <w:ind w:left="0"/>
        <w:jc w:val="both"/>
      </w:pPr>
      <w:r>
        <w:rPr>
          <w:rFonts w:ascii="Times New Roman"/>
          <w:b w:val="false"/>
          <w:i w:val="false"/>
          <w:color w:val="000000"/>
          <w:sz w:val="28"/>
        </w:rPr>
        <w:t>
      1) осы бұйрықты Қазақстан Республикасы Әділет министрлігінде мемлекеттік тіркеуді;</w:t>
      </w:r>
    </w:p>
    <w:bookmarkEnd w:id="4"/>
    <w:bookmarkStart w:name="z9" w:id="5"/>
    <w:p>
      <w:pPr>
        <w:spacing w:after="0"/>
        <w:ind w:left="0"/>
        <w:jc w:val="both"/>
      </w:pPr>
      <w:r>
        <w:rPr>
          <w:rFonts w:ascii="Times New Roman"/>
          <w:b w:val="false"/>
          <w:i w:val="false"/>
          <w:color w:val="000000"/>
          <w:sz w:val="28"/>
        </w:rPr>
        <w:t>
      2) осы бұйрықты ресми жариялағаннан кейін оны Қазақстан Республикасы Денсаулық сақтау министрлігінің интернет-ресурсында орналастыруды;</w:t>
      </w:r>
    </w:p>
    <w:bookmarkEnd w:id="5"/>
    <w:bookmarkStart w:name="z10" w:id="6"/>
    <w:p>
      <w:pPr>
        <w:spacing w:after="0"/>
        <w:ind w:left="0"/>
        <w:jc w:val="both"/>
      </w:pPr>
      <w:r>
        <w:rPr>
          <w:rFonts w:ascii="Times New Roman"/>
          <w:b w:val="false"/>
          <w:i w:val="false"/>
          <w:color w:val="000000"/>
          <w:sz w:val="28"/>
        </w:rPr>
        <w:t>
      3) осы бұйрықты Қазақстан Республикасы Әділет министрлігінде мемлекеттік тіркегеннен кейін он жұмыс күні ішінде Қазақстан Республикасы Денсаулық сақтау министрлігінің Заң департаментіне осы тармақтың 1) және 2) тармақшаларында көзделген іс-шаралардың орындалуы туралы мәліметтерді ұсынуды қамтамасыз етсін.</w:t>
      </w:r>
    </w:p>
    <w:bookmarkEnd w:id="6"/>
    <w:bookmarkStart w:name="z11" w:id="7"/>
    <w:p>
      <w:pPr>
        <w:spacing w:after="0"/>
        <w:ind w:left="0"/>
        <w:jc w:val="both"/>
      </w:pPr>
      <w:r>
        <w:rPr>
          <w:rFonts w:ascii="Times New Roman"/>
          <w:b w:val="false"/>
          <w:i w:val="false"/>
          <w:color w:val="000000"/>
          <w:sz w:val="28"/>
        </w:rPr>
        <w:t>
      4. Осы бұйрықтың орындалуын бақылау жетекшілік ететін Қазақстан Республикасының Денсаулық сақтау вице-министріне жүктелсін.</w:t>
      </w:r>
    </w:p>
    <w:bookmarkEnd w:id="7"/>
    <w:bookmarkStart w:name="z12" w:id="8"/>
    <w:p>
      <w:pPr>
        <w:spacing w:after="0"/>
        <w:ind w:left="0"/>
        <w:jc w:val="both"/>
      </w:pPr>
      <w:r>
        <w:rPr>
          <w:rFonts w:ascii="Times New Roman"/>
          <w:b w:val="false"/>
          <w:i w:val="false"/>
          <w:color w:val="000000"/>
          <w:sz w:val="28"/>
        </w:rPr>
        <w:t>
      5. Осы бұйрық алғашқы ресми жарияланған күнінен кейін күнтізбелік он күн өткен cоң қолданысқа енгізіледі.</w:t>
      </w:r>
    </w:p>
    <w:bookmarkEnd w:id="8"/>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Қазақстан Республикасы </w:t>
            </w:r>
          </w:p>
          <w:p>
            <w:pPr>
              <w:spacing w:after="20"/>
              <w:ind w:left="20"/>
              <w:jc w:val="both"/>
            </w:pPr>
          </w:p>
          <w:p>
            <w:pPr>
              <w:spacing w:after="20"/>
              <w:ind w:left="20"/>
              <w:jc w:val="both"/>
            </w:pPr>
            <w:r>
              <w:rPr>
                <w:rFonts w:ascii="Times New Roman"/>
                <w:b w:val="false"/>
                <w:i/>
                <w:color w:val="000000"/>
                <w:sz w:val="20"/>
              </w:rPr>
              <w:t xml:space="preserve">Денсаулық сақтау министрі </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Ғиният</w:t>
            </w:r>
            <w:r>
              <w:rPr>
                <w:rFonts w:ascii="Times New Roman"/>
                <w:b w:val="false"/>
                <w:i w:val="false"/>
                <w:color w:val="000000"/>
                <w:sz w:val="20"/>
              </w:rPr>
              <w:t>
</w:t>
            </w:r>
          </w:p>
        </w:tc>
      </w:tr>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xml:space="preserve">
      </w:t>
            </w:r>
            <w:r>
              <w:rPr>
                <w:rFonts w:ascii="Times New Roman"/>
                <w:b/>
                <w:i w:val="false"/>
                <w:color w:val="000000"/>
                <w:sz w:val="20"/>
              </w:rPr>
              <w:t>"КЕЛІСІЛДІ"</w:t>
            </w:r>
          </w:p>
          <w:p>
            <w:pPr>
              <w:spacing w:after="20"/>
              <w:ind w:left="20"/>
              <w:jc w:val="both"/>
            </w:pPr>
          </w:p>
          <w:p>
            <w:pPr>
              <w:spacing w:after="20"/>
              <w:ind w:left="20"/>
              <w:jc w:val="both"/>
            </w:pPr>
            <w:r>
              <w:rPr>
                <w:rFonts w:ascii="Times New Roman"/>
                <w:b/>
                <w:i w:val="false"/>
                <w:color w:val="000000"/>
                <w:sz w:val="20"/>
              </w:rPr>
              <w:t>Қазақстан Республикасы</w:t>
            </w:r>
          </w:p>
          <w:p>
            <w:pPr>
              <w:spacing w:after="20"/>
              <w:ind w:left="20"/>
              <w:jc w:val="both"/>
            </w:pPr>
            <w:r>
              <w:rPr>
                <w:rFonts w:ascii="Times New Roman"/>
                <w:b/>
                <w:i w:val="false"/>
                <w:color w:val="000000"/>
                <w:sz w:val="20"/>
              </w:rPr>
              <w:t>Цифрлық даму, инновациялар</w:t>
            </w:r>
          </w:p>
          <w:p>
            <w:pPr>
              <w:spacing w:after="20"/>
              <w:ind w:left="20"/>
              <w:jc w:val="both"/>
            </w:pPr>
            <w:r>
              <w:rPr>
                <w:rFonts w:ascii="Times New Roman"/>
                <w:b/>
                <w:i w:val="false"/>
                <w:color w:val="000000"/>
                <w:sz w:val="20"/>
              </w:rPr>
              <w:t>және аэроғарыш өнеркәсібі министрлігі</w:t>
            </w:r>
            <w:r>
              <w:rPr>
                <w:rFonts w:ascii="Times New Roman"/>
                <w:b w:val="false"/>
                <w:i w:val="false"/>
                <w:color w:val="000000"/>
                <w:sz w:val="20"/>
              </w:rPr>
              <w:t>
</w:t>
            </w:r>
          </w:p>
          <w:p>
            <w:pPr>
              <w:spacing w:after="0"/>
              <w:ind w:left="0"/>
              <w:jc w:val="left"/>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Денсаулық сақтау министрі</w:t>
            </w:r>
            <w:r>
              <w:br/>
            </w:r>
            <w:r>
              <w:rPr>
                <w:rFonts w:ascii="Times New Roman"/>
                <w:b w:val="false"/>
                <w:i w:val="false"/>
                <w:color w:val="000000"/>
                <w:sz w:val="20"/>
              </w:rPr>
              <w:t>2022 жылғы 24 наурыздағы</w:t>
            </w:r>
            <w:r>
              <w:br/>
            </w:r>
            <w:r>
              <w:rPr>
                <w:rFonts w:ascii="Times New Roman"/>
                <w:b w:val="false"/>
                <w:i w:val="false"/>
                <w:color w:val="000000"/>
                <w:sz w:val="20"/>
              </w:rPr>
              <w:t>№ ҚР- ДСМ-27 бұйрығына</w:t>
            </w:r>
            <w:r>
              <w:br/>
            </w:r>
            <w:r>
              <w:rPr>
                <w:rFonts w:ascii="Times New Roman"/>
                <w:b w:val="false"/>
                <w:i w:val="false"/>
                <w:color w:val="000000"/>
                <w:sz w:val="20"/>
              </w:rPr>
              <w:t>1-қосымша</w:t>
            </w:r>
          </w:p>
        </w:tc>
      </w:tr>
    </w:tbl>
    <w:bookmarkStart w:name="z16" w:id="9"/>
    <w:p>
      <w:pPr>
        <w:spacing w:after="0"/>
        <w:ind w:left="0"/>
        <w:jc w:val="left"/>
      </w:pPr>
      <w:r>
        <w:rPr>
          <w:rFonts w:ascii="Times New Roman"/>
          <w:b/>
          <w:i w:val="false"/>
          <w:color w:val="000000"/>
        </w:rPr>
        <w:t xml:space="preserve"> Қазақстан Республикасында стационарлық жағдайларда медициналық көмек көрсету стандарты</w:t>
      </w:r>
    </w:p>
    <w:bookmarkEnd w:id="9"/>
    <w:bookmarkStart w:name="z17" w:id="10"/>
    <w:p>
      <w:pPr>
        <w:spacing w:after="0"/>
        <w:ind w:left="0"/>
        <w:jc w:val="left"/>
      </w:pPr>
      <w:r>
        <w:rPr>
          <w:rFonts w:ascii="Times New Roman"/>
          <w:b/>
          <w:i w:val="false"/>
          <w:color w:val="000000"/>
        </w:rPr>
        <w:t xml:space="preserve"> 1-тарау. Жалпы ережелер</w:t>
      </w:r>
    </w:p>
    <w:bookmarkEnd w:id="10"/>
    <w:bookmarkStart w:name="z18" w:id="11"/>
    <w:p>
      <w:pPr>
        <w:spacing w:after="0"/>
        <w:ind w:left="0"/>
        <w:jc w:val="both"/>
      </w:pPr>
      <w:r>
        <w:rPr>
          <w:rFonts w:ascii="Times New Roman"/>
          <w:b w:val="false"/>
          <w:i w:val="false"/>
          <w:color w:val="000000"/>
          <w:sz w:val="28"/>
        </w:rPr>
        <w:t xml:space="preserve">
      1. Осы Қазақстан Республикасында стационарлық жағдайларда медициналық көмек көрсету стандарты (бұдан әрі – Стандарт) "Халық денсаулығы және денсаулық сақтау жүйесі туралы" Қазақстан Республикасының Кодексі </w:t>
      </w:r>
      <w:r>
        <w:rPr>
          <w:rFonts w:ascii="Times New Roman"/>
          <w:b w:val="false"/>
          <w:i w:val="false"/>
          <w:color w:val="000000"/>
          <w:sz w:val="28"/>
        </w:rPr>
        <w:t>32-бабының</w:t>
      </w:r>
      <w:r>
        <w:rPr>
          <w:rFonts w:ascii="Times New Roman"/>
          <w:b w:val="false"/>
          <w:i w:val="false"/>
          <w:color w:val="000000"/>
          <w:sz w:val="28"/>
        </w:rPr>
        <w:t xml:space="preserve"> 7-тармағына, "Мемлекеттік көрсетілетін қызметтер туралы" Қазақстан Республикасының Заңы </w:t>
      </w:r>
      <w:r>
        <w:rPr>
          <w:rFonts w:ascii="Times New Roman"/>
          <w:b w:val="false"/>
          <w:i w:val="false"/>
          <w:color w:val="000000"/>
          <w:sz w:val="28"/>
        </w:rPr>
        <w:t>10-бабының</w:t>
      </w:r>
      <w:r>
        <w:rPr>
          <w:rFonts w:ascii="Times New Roman"/>
          <w:b w:val="false"/>
          <w:i w:val="false"/>
          <w:color w:val="000000"/>
          <w:sz w:val="28"/>
        </w:rPr>
        <w:t xml:space="preserve"> 1) тармағына сәйкес әзірленді және халыққа стационарлық жағдайда медициналық көмек көрсетуде "Пациенттерге стационарға емделуге жатқызуға жолдама беру", "Стационарлық науқастың медициналық картасынан үзінді көшірме беру", "Санаторийлік-курорттық емделуге қажеттілігі туралы қорытынды беру" мемлекеттік көрсетілетін қызметтерді көрсету тәртібін белгілейді.</w:t>
      </w:r>
    </w:p>
    <w:bookmarkEnd w:id="11"/>
    <w:bookmarkStart w:name="z19" w:id="12"/>
    <w:p>
      <w:pPr>
        <w:spacing w:after="0"/>
        <w:ind w:left="0"/>
        <w:jc w:val="both"/>
      </w:pPr>
      <w:r>
        <w:rPr>
          <w:rFonts w:ascii="Times New Roman"/>
          <w:b w:val="false"/>
          <w:i w:val="false"/>
          <w:color w:val="000000"/>
          <w:sz w:val="28"/>
        </w:rPr>
        <w:t>
      2. Осы Стандартта мынадай ұғымдар мен терминдер пайдаланылады:</w:t>
      </w:r>
    </w:p>
    <w:bookmarkEnd w:id="12"/>
    <w:bookmarkStart w:name="z20" w:id="13"/>
    <w:p>
      <w:pPr>
        <w:spacing w:after="0"/>
        <w:ind w:left="0"/>
        <w:jc w:val="both"/>
      </w:pPr>
      <w:r>
        <w:rPr>
          <w:rFonts w:ascii="Times New Roman"/>
          <w:b w:val="false"/>
          <w:i w:val="false"/>
          <w:color w:val="000000"/>
          <w:sz w:val="28"/>
        </w:rPr>
        <w:t>
      1) денсаулық сақтау ұйымы - денсаулық сақтау саласындағы қызметті жүзеге асыратын заңды тұлға;</w:t>
      </w:r>
    </w:p>
    <w:bookmarkEnd w:id="13"/>
    <w:bookmarkStart w:name="z21" w:id="14"/>
    <w:p>
      <w:pPr>
        <w:spacing w:after="0"/>
        <w:ind w:left="0"/>
        <w:jc w:val="both"/>
      </w:pPr>
      <w:r>
        <w:rPr>
          <w:rFonts w:ascii="Times New Roman"/>
          <w:b w:val="false"/>
          <w:i w:val="false"/>
          <w:color w:val="000000"/>
          <w:sz w:val="28"/>
        </w:rPr>
        <w:t>
      2) денсаулық сақтау саласындағы уәкілетті орган (бұдан әрі – уәкілетті орган) - Қазақстан Республикасы азаматтарының денсаулығын сақтау, медицина және фармацевтика ғылымы, медициналық және фармацевтикалық білім беру, халықтың санитариялық-эпидемиологиялық саламаттылығы, дәрілік заттар мен медициналық бұйымдардың айналысы, медициналық қызметтер (көмек) көрсетудің сапасы саласында басшылықты және салааралық үйлестіруді жүзеге асыратын орталық атқарушы орган;</w:t>
      </w:r>
    </w:p>
    <w:bookmarkEnd w:id="14"/>
    <w:bookmarkStart w:name="z22" w:id="15"/>
    <w:p>
      <w:pPr>
        <w:spacing w:after="0"/>
        <w:ind w:left="0"/>
        <w:jc w:val="both"/>
      </w:pPr>
      <w:r>
        <w:rPr>
          <w:rFonts w:ascii="Times New Roman"/>
          <w:b w:val="false"/>
          <w:i w:val="false"/>
          <w:color w:val="000000"/>
          <w:sz w:val="28"/>
        </w:rPr>
        <w:t>
      3) емдеуге жатқызу бюросы порталы (бұдан әрі – Портал) – тегін медициналық көмектің кепілді көлемі (бұдан әрі – ТМККК) және міндетті әлеуметтік медициналық сақтандыру (бұдан әрі – МӘМС) шеңберінде пациенттерді стационарға жоспарлы емдеуге жатқызу жолдамаларын электрондық тіркеудің, есепке алудың, өңдеудің және сақтаудың бірыңғай жүйесі;</w:t>
      </w:r>
    </w:p>
    <w:bookmarkEnd w:id="15"/>
    <w:bookmarkStart w:name="z23" w:id="16"/>
    <w:p>
      <w:pPr>
        <w:spacing w:after="0"/>
        <w:ind w:left="0"/>
        <w:jc w:val="both"/>
      </w:pPr>
      <w:r>
        <w:rPr>
          <w:rFonts w:ascii="Times New Roman"/>
          <w:b w:val="false"/>
          <w:i w:val="false"/>
          <w:color w:val="000000"/>
          <w:sz w:val="28"/>
        </w:rPr>
        <w:t>
      4) жоғары технологиялық медициналық көмек (бұдан әрі – ЖТМК) бейінді мамандар тиімділігі мен қауіпсіздігі ғылыми дәлелденген диагностика мен емдеудің инновациялық және (немесе) бірегей әдістерін және медицина ғылымының және ғылым мен техниканың сабақтас салаларының жетістіктері негізінде әзірленген технологияларды қолдануды қажет ететін аурулар кезінде көрсететін мамандандырылған медициналық көмектің бір бөлігі;</w:t>
      </w:r>
    </w:p>
    <w:bookmarkEnd w:id="16"/>
    <w:bookmarkStart w:name="z24" w:id="17"/>
    <w:p>
      <w:pPr>
        <w:spacing w:after="0"/>
        <w:ind w:left="0"/>
        <w:jc w:val="both"/>
      </w:pPr>
      <w:r>
        <w:rPr>
          <w:rFonts w:ascii="Times New Roman"/>
          <w:b w:val="false"/>
          <w:i w:val="false"/>
          <w:color w:val="000000"/>
          <w:sz w:val="28"/>
        </w:rPr>
        <w:t>
      5) консилиум - кемінде үш дәрігердің қатысуымен диагноз қою, емдеу тактикасын айқындау және ауруды болжау мақсатында адамды зерттеу;</w:t>
      </w:r>
    </w:p>
    <w:bookmarkEnd w:id="17"/>
    <w:bookmarkStart w:name="z25" w:id="18"/>
    <w:p>
      <w:pPr>
        <w:spacing w:after="0"/>
        <w:ind w:left="0"/>
        <w:jc w:val="both"/>
      </w:pPr>
      <w:r>
        <w:rPr>
          <w:rFonts w:ascii="Times New Roman"/>
          <w:b w:val="false"/>
          <w:i w:val="false"/>
          <w:color w:val="000000"/>
          <w:sz w:val="28"/>
        </w:rPr>
        <w:t>
      6) көрсетілетін қызметті алушы – орталық мемлекеттік органдарды, Қазақстан Республикасының шетелдегі мекемелерін, облыстардың, республикалық маңызы бар қалалардың, астананың, аудандардың, облыстық маңызы бар қалалардың жергілікті атқарушы органдарын, қаладағы аудандардың, аудандық маңызы бар қалалардың, кенттердің, ауылдардың, ауылдық округтердің әкімдерін қоспағанда, жеке және заңды тұлғалар;</w:t>
      </w:r>
    </w:p>
    <w:bookmarkEnd w:id="18"/>
    <w:bookmarkStart w:name="z26" w:id="19"/>
    <w:p>
      <w:pPr>
        <w:spacing w:after="0"/>
        <w:ind w:left="0"/>
        <w:jc w:val="both"/>
      </w:pPr>
      <w:r>
        <w:rPr>
          <w:rFonts w:ascii="Times New Roman"/>
          <w:b w:val="false"/>
          <w:i w:val="false"/>
          <w:color w:val="000000"/>
          <w:sz w:val="28"/>
        </w:rPr>
        <w:t>
      7) көрсетілетін қызметті беруші – Қазақстан Республикасының заңнамасына сәйкес мемлекеттік қызметтер көрсететін орталық мемлекеттік органдар, Қазақстан Республикасының шетелдегі мекемелері,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сондай-ақ жеке және заңды тұлғалар;</w:t>
      </w:r>
    </w:p>
    <w:bookmarkEnd w:id="19"/>
    <w:bookmarkStart w:name="z27" w:id="20"/>
    <w:p>
      <w:pPr>
        <w:spacing w:after="0"/>
        <w:ind w:left="0"/>
        <w:jc w:val="both"/>
      </w:pPr>
      <w:r>
        <w:rPr>
          <w:rFonts w:ascii="Times New Roman"/>
          <w:b w:val="false"/>
          <w:i w:val="false"/>
          <w:color w:val="000000"/>
          <w:sz w:val="28"/>
        </w:rPr>
        <w:t>
      8) мамандандырылған медициналық көмек (бұдан әрі – ММК) – диагностиканың, емдеудің және медициналық оңалтудың арнайы әдістерін талап ететін аурулар кезінде, оның ішінде телемедицина құралдарын пайдалана отырып бейінді мамандар көрсететін медициналық көмек;</w:t>
      </w:r>
    </w:p>
    <w:bookmarkEnd w:id="20"/>
    <w:bookmarkStart w:name="z28" w:id="21"/>
    <w:p>
      <w:pPr>
        <w:spacing w:after="0"/>
        <w:ind w:left="0"/>
        <w:jc w:val="both"/>
      </w:pPr>
      <w:r>
        <w:rPr>
          <w:rFonts w:ascii="Times New Roman"/>
          <w:b w:val="false"/>
          <w:i w:val="false"/>
          <w:color w:val="000000"/>
          <w:sz w:val="28"/>
        </w:rPr>
        <w:t>
      9) мемлекеттік көрсетілетін қызмет – көрсетілетін қызметті алушылардың өтініш жасауы бойынша немесе өтініш жасауынсыз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bookmarkEnd w:id="21"/>
    <w:bookmarkStart w:name="z29" w:id="22"/>
    <w:p>
      <w:pPr>
        <w:spacing w:after="0"/>
        <w:ind w:left="0"/>
        <w:jc w:val="both"/>
      </w:pPr>
      <w:r>
        <w:rPr>
          <w:rFonts w:ascii="Times New Roman"/>
          <w:b w:val="false"/>
          <w:i w:val="false"/>
          <w:color w:val="000000"/>
          <w:sz w:val="28"/>
        </w:rPr>
        <w:t>
      10) стационарлық жағдайларда медициналық көмек – тәулік бойы медициналық байқау, емдеу, күтім, сондай-ақ тамақпен бірге төсек-орын беру көзделетін стационарлық жағдайларда, оның ішінде емдеу басталғаннан кейін алғашқы тәуліктер ішінде тәулік бойы байқау көзделетін "бір күннің" терапиясы және хирургиясы жағдайларында ұсыну;</w:t>
      </w:r>
    </w:p>
    <w:bookmarkEnd w:id="22"/>
    <w:bookmarkStart w:name="z30" w:id="23"/>
    <w:p>
      <w:pPr>
        <w:spacing w:after="0"/>
        <w:ind w:left="0"/>
        <w:jc w:val="both"/>
      </w:pPr>
      <w:r>
        <w:rPr>
          <w:rFonts w:ascii="Times New Roman"/>
          <w:b w:val="false"/>
          <w:i w:val="false"/>
          <w:color w:val="000000"/>
          <w:sz w:val="28"/>
        </w:rPr>
        <w:t>
      11) хабардар етілген келісім - адамның медициналық көмек алуға және (немесе) оның шешім қабылдауы үшін маңызы бар медициналық көмектің және (немесе) зерттеудің барлық аспектісі туралы ақпаратты алғаннан кейін нақты зерттеуге қатысуға өз келісімін жазбаша ерікті түрде растау рәсімі. Хабардар етілген жазбаша келісім уәкілетті орган бекіткен нысан бойынша ресімделеді;</w:t>
      </w:r>
    </w:p>
    <w:bookmarkEnd w:id="23"/>
    <w:bookmarkStart w:name="z31" w:id="24"/>
    <w:p>
      <w:pPr>
        <w:spacing w:after="0"/>
        <w:ind w:left="0"/>
        <w:jc w:val="both"/>
      </w:pPr>
      <w:r>
        <w:rPr>
          <w:rFonts w:ascii="Times New Roman"/>
          <w:b w:val="false"/>
          <w:i w:val="false"/>
          <w:color w:val="000000"/>
          <w:sz w:val="28"/>
        </w:rPr>
        <w:t>
      12) цифрлық денсаулық сақтау субъектісі - цифрлық денсаулық сақтау саласында қызметті жүзеге асыратын немесе қоғамдық қатынастарға түсетін жеке және заңды тұлғалар, мемлекеттік органдар;</w:t>
      </w:r>
    </w:p>
    <w:bookmarkEnd w:id="24"/>
    <w:bookmarkStart w:name="z32" w:id="25"/>
    <w:p>
      <w:pPr>
        <w:spacing w:after="0"/>
        <w:ind w:left="0"/>
        <w:jc w:val="both"/>
      </w:pPr>
      <w:r>
        <w:rPr>
          <w:rFonts w:ascii="Times New Roman"/>
          <w:b w:val="false"/>
          <w:i w:val="false"/>
          <w:color w:val="000000"/>
          <w:sz w:val="28"/>
        </w:rPr>
        <w:t>
      13) цифрлық құжаттар сервисі – бұл операторға бекітілген және мемлекеттік функцияларды іске асыру және олардан туындайтын мемлекеттік көрсетілетін қызметтерді іске асыру мақсатында, сондай-ақ жеке және заңды тұлғалармен өзара іс-қимыл жасау, электрондық нысанда қызметтер алу және көрсету кезінде электрондық құжаттарды жасауға, сақтауға және пайдалануға арналған "электрондық үкіметтің" ақпараттық-коммуникациялық инфрақұрылымының объектісі;</w:t>
      </w:r>
    </w:p>
    <w:bookmarkEnd w:id="25"/>
    <w:bookmarkStart w:name="z33" w:id="26"/>
    <w:p>
      <w:pPr>
        <w:spacing w:after="0"/>
        <w:ind w:left="0"/>
        <w:jc w:val="left"/>
      </w:pPr>
      <w:r>
        <w:rPr>
          <w:rFonts w:ascii="Times New Roman"/>
          <w:b/>
          <w:i w:val="false"/>
          <w:color w:val="000000"/>
        </w:rPr>
        <w:t xml:space="preserve"> 2-тарау. Стационарлық жағдайларда медициналық көмек көрсету кезінде мемлекеттік қызмет көрсету тәртібі</w:t>
      </w:r>
    </w:p>
    <w:bookmarkEnd w:id="26"/>
    <w:bookmarkStart w:name="z34" w:id="27"/>
    <w:p>
      <w:pPr>
        <w:spacing w:after="0"/>
        <w:ind w:left="0"/>
        <w:jc w:val="left"/>
      </w:pPr>
      <w:r>
        <w:rPr>
          <w:rFonts w:ascii="Times New Roman"/>
          <w:b/>
          <w:i w:val="false"/>
          <w:color w:val="000000"/>
        </w:rPr>
        <w:t xml:space="preserve"> 1 – параграф "Пациенттерге стационарға емделуге жатқызуға жолдама беру" мемлекеттік көрсетілетін қызметтерді көрсету тәртібі</w:t>
      </w:r>
    </w:p>
    <w:bookmarkEnd w:id="27"/>
    <w:bookmarkStart w:name="z35" w:id="28"/>
    <w:p>
      <w:pPr>
        <w:spacing w:after="0"/>
        <w:ind w:left="0"/>
        <w:jc w:val="both"/>
      </w:pPr>
      <w:r>
        <w:rPr>
          <w:rFonts w:ascii="Times New Roman"/>
          <w:b w:val="false"/>
          <w:i w:val="false"/>
          <w:color w:val="000000"/>
          <w:sz w:val="28"/>
        </w:rPr>
        <w:t>
      3. Емдеуге жатқызу үшін көрсетілім – денсаулық сақтау ұйымдарында пациенттерді тәулік бойы медициналық бақылай отырып, дәрігерге дейінгі, мамандандырылған медициналық көмек, оның ішінде жоғары технологиялық медициналық қызметтерді қолдана отырып көрсету.</w:t>
      </w:r>
    </w:p>
    <w:bookmarkEnd w:id="28"/>
    <w:bookmarkStart w:name="z36" w:id="29"/>
    <w:p>
      <w:pPr>
        <w:spacing w:after="0"/>
        <w:ind w:left="0"/>
        <w:jc w:val="both"/>
      </w:pPr>
      <w:r>
        <w:rPr>
          <w:rFonts w:ascii="Times New Roman"/>
          <w:b w:val="false"/>
          <w:i w:val="false"/>
          <w:color w:val="000000"/>
          <w:sz w:val="28"/>
        </w:rPr>
        <w:t>
      4. Пациентті денсаулық сақтау ұйымына емдеуге жатқызу тегін медициналық көмектің кепілдік берілген көлемі (бұдан әрі – ТМККК) шеңберінде және міндетті әлеуметтік медициналық сақтандыру (бұдан әрі – МӘМС) жүйесінде жүзеге асырылады:</w:t>
      </w:r>
    </w:p>
    <w:bookmarkEnd w:id="29"/>
    <w:bookmarkStart w:name="z37" w:id="30"/>
    <w:p>
      <w:pPr>
        <w:spacing w:after="0"/>
        <w:ind w:left="0"/>
        <w:jc w:val="both"/>
      </w:pPr>
      <w:r>
        <w:rPr>
          <w:rFonts w:ascii="Times New Roman"/>
          <w:b w:val="false"/>
          <w:i w:val="false"/>
          <w:color w:val="000000"/>
          <w:sz w:val="28"/>
        </w:rPr>
        <w:t xml:space="preserve">
      1) жоспарлы тәртіппен - медициналық – санитариялық алғашқы көмек (бұдан әрі - МСАК) мамандарының немесе басқа денсаулық сақтау ұйымының жолдамасы бойынша "Стационарлық мамандандырылған медициналық көмек жоспарлы нысанда көрсетілетін аурулардың тізбегін бекіту туралы" Қазақстан Республикасы Денсаулық сақтау министрінің 2020 жылғы 11 желтоқсандағы № ҚР ДСМ-258/2020 </w:t>
      </w:r>
      <w:r>
        <w:rPr>
          <w:rFonts w:ascii="Times New Roman"/>
          <w:b w:val="false"/>
          <w:i w:val="false"/>
          <w:color w:val="000000"/>
          <w:sz w:val="28"/>
        </w:rPr>
        <w:t>бұйрығына</w:t>
      </w:r>
      <w:r>
        <w:rPr>
          <w:rFonts w:ascii="Times New Roman"/>
          <w:b w:val="false"/>
          <w:i w:val="false"/>
          <w:color w:val="000000"/>
          <w:sz w:val="28"/>
        </w:rPr>
        <w:t xml:space="preserve"> сәйкес (Нормативтік құқықтық актілерді мемлекеттік тіркеу тізілімінде № 21784 болып тіркелген) жүзеге асырылады;</w:t>
      </w:r>
    </w:p>
    <w:bookmarkEnd w:id="30"/>
    <w:bookmarkStart w:name="z38" w:id="31"/>
    <w:p>
      <w:pPr>
        <w:spacing w:after="0"/>
        <w:ind w:left="0"/>
        <w:jc w:val="both"/>
      </w:pPr>
      <w:r>
        <w:rPr>
          <w:rFonts w:ascii="Times New Roman"/>
          <w:b w:val="false"/>
          <w:i w:val="false"/>
          <w:color w:val="000000"/>
          <w:sz w:val="28"/>
        </w:rPr>
        <w:t>
      2) шұғыл көрсетілімдер бойынша (демалыс және мереке күндерін қоса алғанда) - жолдаманың бар-жоғына қарамастан жүзеге асырылады.</w:t>
      </w:r>
    </w:p>
    <w:bookmarkEnd w:id="31"/>
    <w:bookmarkStart w:name="z39" w:id="32"/>
    <w:p>
      <w:pPr>
        <w:spacing w:after="0"/>
        <w:ind w:left="0"/>
        <w:jc w:val="both"/>
      </w:pPr>
      <w:r>
        <w:rPr>
          <w:rFonts w:ascii="Times New Roman"/>
          <w:b w:val="false"/>
          <w:i w:val="false"/>
          <w:color w:val="000000"/>
          <w:sz w:val="28"/>
        </w:rPr>
        <w:t>
      5. Жолдаманы Порталда тіркей отырып, жоспарлы емдеуге жатқызу пациенттің денсаулық сақтау ұйымын еркін таңдау құқығын ескере отырып, емдеуге жатқызудың жоспарланған күнін айқындау жолымен жүзеге асырылады:</w:t>
      </w:r>
    </w:p>
    <w:bookmarkEnd w:id="32"/>
    <w:bookmarkStart w:name="z40" w:id="33"/>
    <w:p>
      <w:pPr>
        <w:spacing w:after="0"/>
        <w:ind w:left="0"/>
        <w:jc w:val="both"/>
      </w:pPr>
      <w:r>
        <w:rPr>
          <w:rFonts w:ascii="Times New Roman"/>
          <w:b w:val="false"/>
          <w:i w:val="false"/>
          <w:color w:val="000000"/>
          <w:sz w:val="28"/>
        </w:rPr>
        <w:t>
      1) МСАК маманының немесе меншік нысанына қарамастан басқа денсаулық сақтау ұйымының жолдамасы бойынша стационар маманы;</w:t>
      </w:r>
    </w:p>
    <w:bookmarkEnd w:id="33"/>
    <w:bookmarkStart w:name="z41" w:id="34"/>
    <w:p>
      <w:pPr>
        <w:spacing w:after="0"/>
        <w:ind w:left="0"/>
        <w:jc w:val="both"/>
      </w:pPr>
      <w:r>
        <w:rPr>
          <w:rFonts w:ascii="Times New Roman"/>
          <w:b w:val="false"/>
          <w:i w:val="false"/>
          <w:color w:val="000000"/>
          <w:sz w:val="28"/>
        </w:rPr>
        <w:t>
      2) МСАК маманының немесе басқа денсаулық сақтау ұйымының жолдамасы бойынша автоматты түрде айқындау арқылы;</w:t>
      </w:r>
    </w:p>
    <w:bookmarkEnd w:id="34"/>
    <w:bookmarkStart w:name="z42" w:id="35"/>
    <w:p>
      <w:pPr>
        <w:spacing w:after="0"/>
        <w:ind w:left="0"/>
        <w:jc w:val="both"/>
      </w:pPr>
      <w:r>
        <w:rPr>
          <w:rFonts w:ascii="Times New Roman"/>
          <w:b w:val="false"/>
          <w:i w:val="false"/>
          <w:color w:val="000000"/>
          <w:sz w:val="28"/>
        </w:rPr>
        <w:t>
      3) пациенттер өз бетінше жүгінген және басшының пациентті осы денсаулық сақтау ұйымына емдеуге жатқызу туралы шешімі болған кезде денсаулық сақтау ұйымының қабылдау бөлімшесінің маманы ұсынады.</w:t>
      </w:r>
    </w:p>
    <w:bookmarkEnd w:id="35"/>
    <w:bookmarkStart w:name="z43" w:id="36"/>
    <w:p>
      <w:pPr>
        <w:spacing w:after="0"/>
        <w:ind w:left="0"/>
        <w:jc w:val="both"/>
      </w:pPr>
      <w:r>
        <w:rPr>
          <w:rFonts w:ascii="Times New Roman"/>
          <w:b w:val="false"/>
          <w:i w:val="false"/>
          <w:color w:val="000000"/>
          <w:sz w:val="28"/>
        </w:rPr>
        <w:t xml:space="preserve">
      6. Ақылы негізде жоспарлы емдеуге жатқызу "Денсаулық сақтау саласындағы есепке алу құжаттамасының нысандарын бекіту туралы" Қазақстан Республикасы Денсаулық сақтау министрінің міндетін атқарушының 2020 жылғы 30 қазандағы № ҚР ДСМ – 175/2020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21579 болып тіркелген) (бұдан әрі - № ҚР ДСМ – 175/2020 бұйрық) бекітілген стационарлық пациенттің медициналық картасын міндетті түрде толтырумен және порталда электрондық форматта іске асырылған медициналық көмекті ақылы негізде көрсететін денсаулық сақтау ұйымдары үшін жүзеге асырылады.</w:t>
      </w:r>
    </w:p>
    <w:bookmarkEnd w:id="36"/>
    <w:bookmarkStart w:name="z44" w:id="37"/>
    <w:p>
      <w:pPr>
        <w:spacing w:after="0"/>
        <w:ind w:left="0"/>
        <w:jc w:val="both"/>
      </w:pPr>
      <w:r>
        <w:rPr>
          <w:rFonts w:ascii="Times New Roman"/>
          <w:b w:val="false"/>
          <w:i w:val="false"/>
          <w:color w:val="000000"/>
          <w:sz w:val="28"/>
        </w:rPr>
        <w:t xml:space="preserve">
      7. "Тегін медициналық көмектің кепілдік берілген көлемі шеңберінде және (немесе) міндетті әлеуметтік медициналық сақтандыру жүйесінде денсаулық сақтау субъектілерінен медициналық қызметтерді сатып алу шарты талаптарының орындалу мониторингін жүргізу қағидаларын бекіту туралы" Қазақстан Республикасы Денсаулық сақтау министрінің міндетін атқарушының 2020 жылғы 24 желтоқсандағы № ҚР ДСМ-321/2020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21904 болып тіркелген) сәйкес ТМККК шеңберінде медициналық көмек көрсетуге шарт жасасқан денсаулық сақтау ұйымдарының порталға қолжетімділігі бар.</w:t>
      </w:r>
    </w:p>
    <w:bookmarkEnd w:id="37"/>
    <w:bookmarkStart w:name="z45" w:id="38"/>
    <w:p>
      <w:pPr>
        <w:spacing w:after="0"/>
        <w:ind w:left="0"/>
        <w:jc w:val="both"/>
      </w:pPr>
      <w:r>
        <w:rPr>
          <w:rFonts w:ascii="Times New Roman"/>
          <w:b w:val="false"/>
          <w:i w:val="false"/>
          <w:color w:val="000000"/>
          <w:sz w:val="28"/>
        </w:rPr>
        <w:t>
      "Әлеуметтік медициналық сақтандыру қоры" коммерциялық емес акционерлік қоғамы (бұдан әрі- ӘлМСҚ) меншік нысанына қарамастан ТМККК шеңберінде медициналық көмек көрсетуге жаңа медициналық көрсетілетін қызметтерді берушімен шарт жасасқан жағдайда, порталда жұмыс істеу үшін логин мен пароль беру Өнім беруші өтінім берген сәттен бастап 2 жұмыс күні ішінде жүзеге асырылады.</w:t>
      </w:r>
    </w:p>
    <w:bookmarkEnd w:id="38"/>
    <w:bookmarkStart w:name="z46" w:id="39"/>
    <w:p>
      <w:pPr>
        <w:spacing w:after="0"/>
        <w:ind w:left="0"/>
        <w:jc w:val="both"/>
      </w:pPr>
      <w:r>
        <w:rPr>
          <w:rFonts w:ascii="Times New Roman"/>
          <w:b w:val="false"/>
          <w:i w:val="false"/>
          <w:color w:val="000000"/>
          <w:sz w:val="28"/>
        </w:rPr>
        <w:t>
      8. Емделуге жатқызуды ұйымдастыру процесінің қатысушылары:</w:t>
      </w:r>
    </w:p>
    <w:bookmarkEnd w:id="39"/>
    <w:bookmarkStart w:name="z47" w:id="40"/>
    <w:p>
      <w:pPr>
        <w:spacing w:after="0"/>
        <w:ind w:left="0"/>
        <w:jc w:val="both"/>
      </w:pPr>
      <w:r>
        <w:rPr>
          <w:rFonts w:ascii="Times New Roman"/>
          <w:b w:val="false"/>
          <w:i w:val="false"/>
          <w:color w:val="000000"/>
          <w:sz w:val="28"/>
        </w:rPr>
        <w:t>
      1) денсаулық сақтау ұйымдары;</w:t>
      </w:r>
    </w:p>
    <w:bookmarkEnd w:id="40"/>
    <w:bookmarkStart w:name="z48" w:id="41"/>
    <w:p>
      <w:pPr>
        <w:spacing w:after="0"/>
        <w:ind w:left="0"/>
        <w:jc w:val="both"/>
      </w:pPr>
      <w:r>
        <w:rPr>
          <w:rFonts w:ascii="Times New Roman"/>
          <w:b w:val="false"/>
          <w:i w:val="false"/>
          <w:color w:val="000000"/>
          <w:sz w:val="28"/>
        </w:rPr>
        <w:t>
      2) ӘлМСҚ және оның филиалдары;</w:t>
      </w:r>
    </w:p>
    <w:bookmarkEnd w:id="41"/>
    <w:bookmarkStart w:name="z49" w:id="42"/>
    <w:p>
      <w:pPr>
        <w:spacing w:after="0"/>
        <w:ind w:left="0"/>
        <w:jc w:val="both"/>
      </w:pPr>
      <w:r>
        <w:rPr>
          <w:rFonts w:ascii="Times New Roman"/>
          <w:b w:val="false"/>
          <w:i w:val="false"/>
          <w:color w:val="000000"/>
          <w:sz w:val="28"/>
        </w:rPr>
        <w:t>
      3) цифрлық денсаулық сақтау субъектісі;</w:t>
      </w:r>
    </w:p>
    <w:bookmarkEnd w:id="42"/>
    <w:bookmarkStart w:name="z50" w:id="43"/>
    <w:p>
      <w:pPr>
        <w:spacing w:after="0"/>
        <w:ind w:left="0"/>
        <w:jc w:val="both"/>
      </w:pPr>
      <w:r>
        <w:rPr>
          <w:rFonts w:ascii="Times New Roman"/>
          <w:b w:val="false"/>
          <w:i w:val="false"/>
          <w:color w:val="000000"/>
          <w:sz w:val="28"/>
        </w:rPr>
        <w:t>
      4) облыстардың, республикалық маңызы бар қалалардың және астананың денсаулық сақтауды мемлекеттік басқарудың жергілікті органдары болып табылады.</w:t>
      </w:r>
    </w:p>
    <w:bookmarkEnd w:id="43"/>
    <w:bookmarkStart w:name="z51" w:id="44"/>
    <w:p>
      <w:pPr>
        <w:spacing w:after="0"/>
        <w:ind w:left="0"/>
        <w:jc w:val="both"/>
      </w:pPr>
      <w:r>
        <w:rPr>
          <w:rFonts w:ascii="Times New Roman"/>
          <w:b w:val="false"/>
          <w:i w:val="false"/>
          <w:color w:val="000000"/>
          <w:sz w:val="28"/>
        </w:rPr>
        <w:t>
      9. Жоспарлы емдеуге жатқызуға көрсетілімдер болған кезде МСАК немесе басқа денсаулық сақтау ұйымының маманы пациентке клиникалық-диагностикалық (зертханалық, аспаптық және функционалдық) зерттеулер (бұдан әрі - зерттеулер), бейінді мамандардың консультацияларын, диагностика мен емдеудің клиникалық хаттамаларын басшылыққа ала отырып, жіберілетін диагнозға сәйкес жүргізеді.</w:t>
      </w:r>
    </w:p>
    <w:bookmarkEnd w:id="44"/>
    <w:bookmarkStart w:name="z52" w:id="45"/>
    <w:p>
      <w:pPr>
        <w:spacing w:after="0"/>
        <w:ind w:left="0"/>
        <w:jc w:val="both"/>
      </w:pPr>
      <w:r>
        <w:rPr>
          <w:rFonts w:ascii="Times New Roman"/>
          <w:b w:val="false"/>
          <w:i w:val="false"/>
          <w:color w:val="000000"/>
          <w:sz w:val="28"/>
        </w:rPr>
        <w:t>
      Емдеуге жатқызу күнін автоматты түрде анықтаған кезде пациентті емдеуге жатқызуға дейінгі зерттеп-қараудың ең аз көлемі емдеуге жатқызудың белгіленген күніне дейін күнтізбелік 10 (он) күн бұрын жүргізіледі. Емдеуге жатқызуға дейінгі бақылауды жіберген медициналық ұйым жүзеге асырады.</w:t>
      </w:r>
    </w:p>
    <w:bookmarkEnd w:id="45"/>
    <w:bookmarkStart w:name="z53" w:id="46"/>
    <w:p>
      <w:pPr>
        <w:spacing w:after="0"/>
        <w:ind w:left="0"/>
        <w:jc w:val="both"/>
      </w:pPr>
      <w:r>
        <w:rPr>
          <w:rFonts w:ascii="Times New Roman"/>
          <w:b w:val="false"/>
          <w:i w:val="false"/>
          <w:color w:val="000000"/>
          <w:sz w:val="28"/>
        </w:rPr>
        <w:t>
      МСАК ұйымына немесе басқа денсаулық сақтау ұйымына емдеуге жатқызу алдында жүргізілген зерттеулерді тәулік бойы бақыланатын стационарда қосымша және қайта жүргізу диагностика мен емдеудің клиникалық хаттамаларына сәйкес науқастың жай-күйін динамикалық бағалау үшін медициналық картада негіздей отырып, медициналық көрсетілімдер бойынша жүргізіледі.</w:t>
      </w:r>
    </w:p>
    <w:bookmarkEnd w:id="46"/>
    <w:bookmarkStart w:name="z54" w:id="47"/>
    <w:p>
      <w:pPr>
        <w:spacing w:after="0"/>
        <w:ind w:left="0"/>
        <w:jc w:val="both"/>
      </w:pPr>
      <w:r>
        <w:rPr>
          <w:rFonts w:ascii="Times New Roman"/>
          <w:b w:val="false"/>
          <w:i w:val="false"/>
          <w:color w:val="000000"/>
          <w:sz w:val="28"/>
        </w:rPr>
        <w:t>
      10. Пациент денсаулық сақтау ұйымын таңдаған кезде денсаулық сақтау ұйымының ішкі бұйрықпен бекітілген жауапты маманы (бұдан әрі - жауапты маман) оған емдеуге жатқызуды күтудің ең аз мерзімімен тиісті бейін бойынша денсаулық сақтау ұйымын баламалы таңдау мүмкіндігі туралы ақпарат береді.</w:t>
      </w:r>
    </w:p>
    <w:bookmarkEnd w:id="47"/>
    <w:bookmarkStart w:name="z55" w:id="48"/>
    <w:p>
      <w:pPr>
        <w:spacing w:after="0"/>
        <w:ind w:left="0"/>
        <w:jc w:val="both"/>
      </w:pPr>
      <w:r>
        <w:rPr>
          <w:rFonts w:ascii="Times New Roman"/>
          <w:b w:val="false"/>
          <w:i w:val="false"/>
          <w:color w:val="000000"/>
          <w:sz w:val="28"/>
        </w:rPr>
        <w:t>
      Жауапты маман пациентті таңдалған стационарға емдеуге жатқызу күні және жоспарлы емдеуге жатқызудың белгіленген күнінде міндетті түрде келу қажеттілігі туралы электрондық үкімет порталының жеке кабинетінде ауызша немесе электрондық хабарлау (push немесе sms-хабарлама) арқылы хабардар етеді.</w:t>
      </w:r>
    </w:p>
    <w:bookmarkEnd w:id="48"/>
    <w:bookmarkStart w:name="z56" w:id="49"/>
    <w:p>
      <w:pPr>
        <w:spacing w:after="0"/>
        <w:ind w:left="0"/>
        <w:jc w:val="both"/>
      </w:pPr>
      <w:r>
        <w:rPr>
          <w:rFonts w:ascii="Times New Roman"/>
          <w:b w:val="false"/>
          <w:i w:val="false"/>
          <w:color w:val="000000"/>
          <w:sz w:val="28"/>
        </w:rPr>
        <w:t>
      Стационарға келмеген жағдайда жоспарлы емдеуге жатқызудың белгіленген күні пациент МСАК ұйымына немесе емдеуге жатқызуға жіберген денсаулық сақтау ұйымына хабарлайды. Стационар емделуге жатқызуды күнтізбелік 3 (үш) күннен аспайтын мерзімге ауыстырады.</w:t>
      </w:r>
    </w:p>
    <w:bookmarkEnd w:id="49"/>
    <w:bookmarkStart w:name="z57" w:id="50"/>
    <w:p>
      <w:pPr>
        <w:spacing w:after="0"/>
        <w:ind w:left="0"/>
        <w:jc w:val="both"/>
      </w:pPr>
      <w:r>
        <w:rPr>
          <w:rFonts w:ascii="Times New Roman"/>
          <w:b w:val="false"/>
          <w:i w:val="false"/>
          <w:color w:val="000000"/>
          <w:sz w:val="28"/>
        </w:rPr>
        <w:t xml:space="preserve">
      11. Облыстық және республикалық маңызы бар қалаларда және астанада құрылатын республикалық және ғылыми ұйымдарға ЖТМК көрсетуге жоспарлы емдеуге жатқызу үшін көрсетілімдер болған кезде пациент "Мамандандырылған, оның ішінде жоғары технологиялық медициналық көмек көрсету қағидаларын бекіту туралы" Қазақстан Республикасы Денсаулық сақтау министрінің 2020 жылғы 8 желтоқсандағы № ҚР ДСМ-238/2020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21746 болып тіркелген) (бұдан әрі – № ҚР ДСМ-238/2020 бұйрық) сәйкес ЖТМК комиссиясының шешімімен емдеуге жатқызылады.</w:t>
      </w:r>
    </w:p>
    <w:bookmarkEnd w:id="50"/>
    <w:bookmarkStart w:name="z58" w:id="51"/>
    <w:p>
      <w:pPr>
        <w:spacing w:after="0"/>
        <w:ind w:left="0"/>
        <w:jc w:val="both"/>
      </w:pPr>
      <w:r>
        <w:rPr>
          <w:rFonts w:ascii="Times New Roman"/>
          <w:b w:val="false"/>
          <w:i w:val="false"/>
          <w:color w:val="000000"/>
          <w:sz w:val="28"/>
        </w:rPr>
        <w:t>
      12. Жоспарлы емдеуге жатқызу күнін айқындау кезінде:</w:t>
      </w:r>
    </w:p>
    <w:bookmarkEnd w:id="51"/>
    <w:bookmarkStart w:name="z59" w:id="52"/>
    <w:p>
      <w:pPr>
        <w:spacing w:after="0"/>
        <w:ind w:left="0"/>
        <w:jc w:val="both"/>
      </w:pPr>
      <w:r>
        <w:rPr>
          <w:rFonts w:ascii="Times New Roman"/>
          <w:b w:val="false"/>
          <w:i w:val="false"/>
          <w:color w:val="000000"/>
          <w:sz w:val="28"/>
        </w:rPr>
        <w:t xml:space="preserve">
      1) денсаулық сақтау ұйымының жауапты маманы осы Стандартқа </w:t>
      </w:r>
      <w:r>
        <w:rPr>
          <w:rFonts w:ascii="Times New Roman"/>
          <w:b w:val="false"/>
          <w:i w:val="false"/>
          <w:color w:val="000000"/>
          <w:sz w:val="28"/>
        </w:rPr>
        <w:t>1-қосымшаға</w:t>
      </w:r>
      <w:r>
        <w:rPr>
          <w:rFonts w:ascii="Times New Roman"/>
          <w:b w:val="false"/>
          <w:i w:val="false"/>
          <w:color w:val="000000"/>
          <w:sz w:val="28"/>
        </w:rPr>
        <w:t xml:space="preserve"> сәйкес нысан бойынша Порталда орналасқан күту парағында жоспарлы емдеуге жатқызуға арналған жолдаманы тіркейді және пациентке осы Стандартқа </w:t>
      </w:r>
      <w:r>
        <w:rPr>
          <w:rFonts w:ascii="Times New Roman"/>
          <w:b w:val="false"/>
          <w:i w:val="false"/>
          <w:color w:val="000000"/>
          <w:sz w:val="28"/>
        </w:rPr>
        <w:t>2-қосымшаға</w:t>
      </w:r>
      <w:r>
        <w:rPr>
          <w:rFonts w:ascii="Times New Roman"/>
          <w:b w:val="false"/>
          <w:i w:val="false"/>
          <w:color w:val="000000"/>
          <w:sz w:val="28"/>
        </w:rPr>
        <w:t xml:space="preserve"> сәйкес нысан бойынша жоспарлы емдеуге жатқызу талонын береді;</w:t>
      </w:r>
    </w:p>
    <w:bookmarkEnd w:id="52"/>
    <w:bookmarkStart w:name="z60" w:id="53"/>
    <w:p>
      <w:pPr>
        <w:spacing w:after="0"/>
        <w:ind w:left="0"/>
        <w:jc w:val="both"/>
      </w:pPr>
      <w:r>
        <w:rPr>
          <w:rFonts w:ascii="Times New Roman"/>
          <w:b w:val="false"/>
          <w:i w:val="false"/>
          <w:color w:val="000000"/>
          <w:sz w:val="28"/>
        </w:rPr>
        <w:t xml:space="preserve">
      2) күн сайын денсаулық сақтау ұйымының жауапты маманы осы денсаулық сақтау ұйымына емдеуге жатқызуға жіберілген пациенттердің тізімін қарайды, бейіндер бойынша бос төсектер туралы мәліметтерді қалыптастырады және оларды осы Стандартқа </w:t>
      </w:r>
      <w:r>
        <w:rPr>
          <w:rFonts w:ascii="Times New Roman"/>
          <w:b w:val="false"/>
          <w:i w:val="false"/>
          <w:color w:val="000000"/>
          <w:sz w:val="28"/>
        </w:rPr>
        <w:t>3-қосымшаға</w:t>
      </w:r>
      <w:r>
        <w:rPr>
          <w:rFonts w:ascii="Times New Roman"/>
          <w:b w:val="false"/>
          <w:i w:val="false"/>
          <w:color w:val="000000"/>
          <w:sz w:val="28"/>
        </w:rPr>
        <w:t xml:space="preserve"> сәйкес нысан бойынша Порталда орналастырылған бос төсектерді есепке алу парағына 9 сағат 30 минутқа дейін енгізеді. Жоспарлы емдеуге жатқызудың жоспарланған күні порталда жоспарлы емдеуге жатқызуға жолдаманы тіркеген күннен бастап 2 (екі) жұмыс күні ішінде анықталады;</w:t>
      </w:r>
    </w:p>
    <w:bookmarkEnd w:id="53"/>
    <w:bookmarkStart w:name="z61" w:id="54"/>
    <w:p>
      <w:pPr>
        <w:spacing w:after="0"/>
        <w:ind w:left="0"/>
        <w:jc w:val="both"/>
      </w:pPr>
      <w:r>
        <w:rPr>
          <w:rFonts w:ascii="Times New Roman"/>
          <w:b w:val="false"/>
          <w:i w:val="false"/>
          <w:color w:val="000000"/>
          <w:sz w:val="28"/>
        </w:rPr>
        <w:t xml:space="preserve">
      3) күн сайын денсаулық сақтау ұйымының жауапты маманы күту парағына мониторингті жүзеге асырады және денсаулық сақтау ұйымы жоспарлы емдеуге жатқызудың жоспарланған күнін қойғаннан кейін пациентке осы Стандартқа </w:t>
      </w:r>
      <w:r>
        <w:rPr>
          <w:rFonts w:ascii="Times New Roman"/>
          <w:b w:val="false"/>
          <w:i w:val="false"/>
          <w:color w:val="000000"/>
          <w:sz w:val="28"/>
        </w:rPr>
        <w:t>4-қосымшаға</w:t>
      </w:r>
      <w:r>
        <w:rPr>
          <w:rFonts w:ascii="Times New Roman"/>
          <w:b w:val="false"/>
          <w:i w:val="false"/>
          <w:color w:val="000000"/>
          <w:sz w:val="28"/>
        </w:rPr>
        <w:t xml:space="preserve"> сәйкес нысан бойынша денсаулық сақтау ұйымына емдеуге жатқызуға жолдама береді;</w:t>
      </w:r>
    </w:p>
    <w:bookmarkEnd w:id="54"/>
    <w:bookmarkStart w:name="z62" w:id="55"/>
    <w:p>
      <w:pPr>
        <w:spacing w:after="0"/>
        <w:ind w:left="0"/>
        <w:jc w:val="both"/>
      </w:pPr>
      <w:r>
        <w:rPr>
          <w:rFonts w:ascii="Times New Roman"/>
          <w:b w:val="false"/>
          <w:i w:val="false"/>
          <w:color w:val="000000"/>
          <w:sz w:val="28"/>
        </w:rPr>
        <w:t>
      4) пациент жоспарлы емдеуге жатқызудың белгіленген күніне сәйкес емдеуге жатқызылады;</w:t>
      </w:r>
    </w:p>
    <w:bookmarkEnd w:id="55"/>
    <w:bookmarkStart w:name="z63" w:id="56"/>
    <w:p>
      <w:pPr>
        <w:spacing w:after="0"/>
        <w:ind w:left="0"/>
        <w:jc w:val="both"/>
      </w:pPr>
      <w:r>
        <w:rPr>
          <w:rFonts w:ascii="Times New Roman"/>
          <w:b w:val="false"/>
          <w:i w:val="false"/>
          <w:color w:val="000000"/>
          <w:sz w:val="28"/>
        </w:rPr>
        <w:t>
      5) жүкті және босанатын әйелдерді босандыруға жіберу жүктіліктің 37 аптасынан бастап перинаталдық көмекті өңірлендіру деңгейін ескере отырып, емдеуге жатқызу бюросы порталының күту парағында тіркеледі.</w:t>
      </w:r>
    </w:p>
    <w:bookmarkEnd w:id="56"/>
    <w:bookmarkStart w:name="z64" w:id="57"/>
    <w:p>
      <w:pPr>
        <w:spacing w:after="0"/>
        <w:ind w:left="0"/>
        <w:jc w:val="both"/>
      </w:pPr>
      <w:r>
        <w:rPr>
          <w:rFonts w:ascii="Times New Roman"/>
          <w:b w:val="false"/>
          <w:i w:val="false"/>
          <w:color w:val="000000"/>
          <w:sz w:val="28"/>
        </w:rPr>
        <w:t>
      Емдеуге жатқызудың соңғы күні тәулік бойы бақылайтын стационарға келіп түскен күні медициналық картасын міндетті түрде толтырумен айқындалады.</w:t>
      </w:r>
    </w:p>
    <w:bookmarkEnd w:id="57"/>
    <w:bookmarkStart w:name="z65" w:id="58"/>
    <w:p>
      <w:pPr>
        <w:spacing w:after="0"/>
        <w:ind w:left="0"/>
        <w:jc w:val="both"/>
      </w:pPr>
      <w:r>
        <w:rPr>
          <w:rFonts w:ascii="Times New Roman"/>
          <w:b w:val="false"/>
          <w:i w:val="false"/>
          <w:color w:val="000000"/>
          <w:sz w:val="28"/>
        </w:rPr>
        <w:t>
      13. Құқық қорғау органдарының зейнеткерлерін, әскери қызметте болудың шекті жасына толғаннан кейін, денсаулық жағдайы бойынша әскери қызметтен шығарылған, әскери қызмет міндеттерін орындауға байланысты ауырған, сондай-ақ жиырма және одан да көп еңбек сіңірген жылдары бар адамдарды, арнаулы мемлекеттік органдардағы қызметтен денсаулық жағдайы бойынша (қызметтік міндеттерін атқару кезінде алынған аурулар, мертігулер, мүгедектік), сондай-ақ қызметте болудың шекті жасына толуы немесе штаттарды қысқартылуына байланысты шығырылған және күнтізбелік және жиырма және одан да көп еңбек сіңірген жылдары бар қызметкерлерін әскери-медициналық (медициналық) бөлімшелерге жатқызу медициналық көрсетілімдер болған кезде МСАК маманының жолдамасынсыз жүзеге асырылады.</w:t>
      </w:r>
    </w:p>
    <w:bookmarkEnd w:id="58"/>
    <w:bookmarkStart w:name="z66" w:id="59"/>
    <w:p>
      <w:pPr>
        <w:spacing w:after="0"/>
        <w:ind w:left="0"/>
        <w:jc w:val="both"/>
      </w:pPr>
      <w:r>
        <w:rPr>
          <w:rFonts w:ascii="Times New Roman"/>
          <w:b w:val="false"/>
          <w:i w:val="false"/>
          <w:color w:val="000000"/>
          <w:sz w:val="28"/>
        </w:rPr>
        <w:t xml:space="preserve">
      14. Стационарға жоспарлы емдеуге жатқызудың жоспарланған күнін "Денсаулық сақтау ұйымдары желісінің мемлекеттік нормативін бекіту туралы" Қазақстан Республикасы Денсаулық сақтау министрінің міндетін атқарушының 2020 жылғы 15 қазандағы № ҚР ДСМ - 133/2020 (Нормативтік құқықтық актілерді мемлекеттік тіркеу тізілімінде № 21452 болып тіркелген) </w:t>
      </w:r>
      <w:r>
        <w:rPr>
          <w:rFonts w:ascii="Times New Roman"/>
          <w:b w:val="false"/>
          <w:i w:val="false"/>
          <w:color w:val="000000"/>
          <w:sz w:val="28"/>
        </w:rPr>
        <w:t>бұйрығына</w:t>
      </w:r>
      <w:r>
        <w:rPr>
          <w:rFonts w:ascii="Times New Roman"/>
          <w:b w:val="false"/>
          <w:i w:val="false"/>
          <w:color w:val="000000"/>
          <w:sz w:val="28"/>
        </w:rPr>
        <w:t xml:space="preserve"> сәйкес жауапты маман айқындайды:</w:t>
      </w:r>
    </w:p>
    <w:bookmarkEnd w:id="59"/>
    <w:bookmarkStart w:name="z67" w:id="60"/>
    <w:p>
      <w:pPr>
        <w:spacing w:after="0"/>
        <w:ind w:left="0"/>
        <w:jc w:val="both"/>
      </w:pPr>
      <w:r>
        <w:rPr>
          <w:rFonts w:ascii="Times New Roman"/>
          <w:b w:val="false"/>
          <w:i w:val="false"/>
          <w:color w:val="000000"/>
          <w:sz w:val="28"/>
        </w:rPr>
        <w:t>
      1) аудандық деңгейде медициналық көмекті стационарлық жағдайда көрсететін денсаулық сақтау ұйымдары және (немесе) олардың құрылымдық бөлімшелері:</w:t>
      </w:r>
    </w:p>
    <w:bookmarkEnd w:id="60"/>
    <w:bookmarkStart w:name="z68" w:id="61"/>
    <w:p>
      <w:pPr>
        <w:spacing w:after="0"/>
        <w:ind w:left="0"/>
        <w:jc w:val="both"/>
      </w:pPr>
      <w:r>
        <w:rPr>
          <w:rFonts w:ascii="Times New Roman"/>
          <w:b w:val="false"/>
          <w:i w:val="false"/>
          <w:color w:val="000000"/>
          <w:sz w:val="28"/>
        </w:rPr>
        <w:t>
      аудан орталығында, ауданда құрылатын нөмірлік аудандық аурухана;</w:t>
      </w:r>
    </w:p>
    <w:bookmarkEnd w:id="61"/>
    <w:bookmarkStart w:name="z69" w:id="62"/>
    <w:p>
      <w:pPr>
        <w:spacing w:after="0"/>
        <w:ind w:left="0"/>
        <w:jc w:val="both"/>
      </w:pPr>
      <w:r>
        <w:rPr>
          <w:rFonts w:ascii="Times New Roman"/>
          <w:b w:val="false"/>
          <w:i w:val="false"/>
          <w:color w:val="000000"/>
          <w:sz w:val="28"/>
        </w:rPr>
        <w:t>
      көп бейінді ауданаралық аурухана;</w:t>
      </w:r>
    </w:p>
    <w:bookmarkEnd w:id="62"/>
    <w:bookmarkStart w:name="z70" w:id="63"/>
    <w:p>
      <w:pPr>
        <w:spacing w:after="0"/>
        <w:ind w:left="0"/>
        <w:jc w:val="both"/>
      </w:pPr>
      <w:r>
        <w:rPr>
          <w:rFonts w:ascii="Times New Roman"/>
          <w:b w:val="false"/>
          <w:i w:val="false"/>
          <w:color w:val="000000"/>
          <w:sz w:val="28"/>
        </w:rPr>
        <w:t>
      аудандық немесе ауданаралық ауруханада оңалту, паллиативтік көмек, мейіргерлік күтім;</w:t>
      </w:r>
    </w:p>
    <w:bookmarkEnd w:id="63"/>
    <w:bookmarkStart w:name="z71" w:id="64"/>
    <w:p>
      <w:pPr>
        <w:spacing w:after="0"/>
        <w:ind w:left="0"/>
        <w:jc w:val="both"/>
      </w:pPr>
      <w:r>
        <w:rPr>
          <w:rFonts w:ascii="Times New Roman"/>
          <w:b w:val="false"/>
          <w:i w:val="false"/>
          <w:color w:val="000000"/>
          <w:sz w:val="28"/>
        </w:rPr>
        <w:t>
      2) қалалық деңгейде стационарлық жағдайларда медициналық көмек көрсететін денсаулық сақтау ұйымдары және (немесе) олардың құрылымдық бөлімшелері:</w:t>
      </w:r>
    </w:p>
    <w:bookmarkEnd w:id="64"/>
    <w:bookmarkStart w:name="z72" w:id="65"/>
    <w:p>
      <w:pPr>
        <w:spacing w:after="0"/>
        <w:ind w:left="0"/>
        <w:jc w:val="both"/>
      </w:pPr>
      <w:r>
        <w:rPr>
          <w:rFonts w:ascii="Times New Roman"/>
          <w:b w:val="false"/>
          <w:i w:val="false"/>
          <w:color w:val="000000"/>
          <w:sz w:val="28"/>
        </w:rPr>
        <w:t>
      қалалық аурухана;</w:t>
      </w:r>
    </w:p>
    <w:bookmarkEnd w:id="65"/>
    <w:bookmarkStart w:name="z73" w:id="66"/>
    <w:p>
      <w:pPr>
        <w:spacing w:after="0"/>
        <w:ind w:left="0"/>
        <w:jc w:val="both"/>
      </w:pPr>
      <w:r>
        <w:rPr>
          <w:rFonts w:ascii="Times New Roman"/>
          <w:b w:val="false"/>
          <w:i w:val="false"/>
          <w:color w:val="000000"/>
          <w:sz w:val="28"/>
        </w:rPr>
        <w:t>
      көп бейінді қалалық аурухана;</w:t>
      </w:r>
    </w:p>
    <w:bookmarkEnd w:id="66"/>
    <w:bookmarkStart w:name="z74" w:id="67"/>
    <w:p>
      <w:pPr>
        <w:spacing w:after="0"/>
        <w:ind w:left="0"/>
        <w:jc w:val="both"/>
      </w:pPr>
      <w:r>
        <w:rPr>
          <w:rFonts w:ascii="Times New Roman"/>
          <w:b w:val="false"/>
          <w:i w:val="false"/>
          <w:color w:val="000000"/>
          <w:sz w:val="28"/>
        </w:rPr>
        <w:t>
      көп бейінді қалалық балалар ауруханасы;</w:t>
      </w:r>
    </w:p>
    <w:bookmarkEnd w:id="67"/>
    <w:bookmarkStart w:name="z75" w:id="68"/>
    <w:p>
      <w:pPr>
        <w:spacing w:after="0"/>
        <w:ind w:left="0"/>
        <w:jc w:val="both"/>
      </w:pPr>
      <w:r>
        <w:rPr>
          <w:rFonts w:ascii="Times New Roman"/>
          <w:b w:val="false"/>
          <w:i w:val="false"/>
          <w:color w:val="000000"/>
          <w:sz w:val="28"/>
        </w:rPr>
        <w:t>
      психикалық денсаулық орталығы;</w:t>
      </w:r>
    </w:p>
    <w:bookmarkEnd w:id="68"/>
    <w:bookmarkStart w:name="z76" w:id="69"/>
    <w:p>
      <w:pPr>
        <w:spacing w:after="0"/>
        <w:ind w:left="0"/>
        <w:jc w:val="both"/>
      </w:pPr>
      <w:r>
        <w:rPr>
          <w:rFonts w:ascii="Times New Roman"/>
          <w:b w:val="false"/>
          <w:i w:val="false"/>
          <w:color w:val="000000"/>
          <w:sz w:val="28"/>
        </w:rPr>
        <w:t>
      фтизиопульмонология орталығы;</w:t>
      </w:r>
    </w:p>
    <w:bookmarkEnd w:id="69"/>
    <w:bookmarkStart w:name="z77" w:id="70"/>
    <w:p>
      <w:pPr>
        <w:spacing w:after="0"/>
        <w:ind w:left="0"/>
        <w:jc w:val="both"/>
      </w:pPr>
      <w:r>
        <w:rPr>
          <w:rFonts w:ascii="Times New Roman"/>
          <w:b w:val="false"/>
          <w:i w:val="false"/>
          <w:color w:val="000000"/>
          <w:sz w:val="28"/>
        </w:rPr>
        <w:t>
      көп бейінді ауруханалардың құрылымдық бөлімшесі ретінде перинаталдық (босандыру бөлімшесі), онкологиялық, инфекциялық, тері-венерологиялық, травматогиялық, инсульттік, ревматологиялық, офтальмалогиялық, кардиологиялық және кардиохирургиялық орталықтар құрылады;</w:t>
      </w:r>
    </w:p>
    <w:bookmarkEnd w:id="70"/>
    <w:bookmarkStart w:name="z78" w:id="71"/>
    <w:p>
      <w:pPr>
        <w:spacing w:after="0"/>
        <w:ind w:left="0"/>
        <w:jc w:val="both"/>
      </w:pPr>
      <w:r>
        <w:rPr>
          <w:rFonts w:ascii="Times New Roman"/>
          <w:b w:val="false"/>
          <w:i w:val="false"/>
          <w:color w:val="000000"/>
          <w:sz w:val="28"/>
        </w:rPr>
        <w:t>
      қалпына келтіру емі және медициналық оңалту ұйымдары – көп бейінді аурухана жанынан ұйымдастырылатын санаторий, мамандандырылған санаторий, профилакторий, оңалту орталығы немесе оңалту бөлімшесі (төсектері);</w:t>
      </w:r>
    </w:p>
    <w:bookmarkEnd w:id="71"/>
    <w:bookmarkStart w:name="z79" w:id="72"/>
    <w:p>
      <w:pPr>
        <w:spacing w:after="0"/>
        <w:ind w:left="0"/>
        <w:jc w:val="both"/>
      </w:pPr>
      <w:r>
        <w:rPr>
          <w:rFonts w:ascii="Times New Roman"/>
          <w:b w:val="false"/>
          <w:i w:val="false"/>
          <w:color w:val="000000"/>
          <w:sz w:val="28"/>
        </w:rPr>
        <w:t>
      паллиативтік көмек және мейіргерлік күтім көрсететін ұйымдар - көп бейінді аурухана, туберкулезге қарсы диспансер жанынан ұйымдастырылатын хоспис, мейіргерлік күтім ауруханасы немесе бөлімше, төсектер;</w:t>
      </w:r>
    </w:p>
    <w:bookmarkEnd w:id="72"/>
    <w:bookmarkStart w:name="z80" w:id="73"/>
    <w:p>
      <w:pPr>
        <w:spacing w:after="0"/>
        <w:ind w:left="0"/>
        <w:jc w:val="both"/>
      </w:pPr>
      <w:r>
        <w:rPr>
          <w:rFonts w:ascii="Times New Roman"/>
          <w:b w:val="false"/>
          <w:i w:val="false"/>
          <w:color w:val="000000"/>
          <w:sz w:val="28"/>
        </w:rPr>
        <w:t>
      республикалық және облыстық маңызы бар қалада құрылатын ғылыми ұйымдар;</w:t>
      </w:r>
    </w:p>
    <w:bookmarkEnd w:id="73"/>
    <w:bookmarkStart w:name="z81" w:id="74"/>
    <w:p>
      <w:pPr>
        <w:spacing w:after="0"/>
        <w:ind w:left="0"/>
        <w:jc w:val="both"/>
      </w:pPr>
      <w:r>
        <w:rPr>
          <w:rFonts w:ascii="Times New Roman"/>
          <w:b w:val="false"/>
          <w:i w:val="false"/>
          <w:color w:val="000000"/>
          <w:sz w:val="28"/>
        </w:rPr>
        <w:t>
      Қазақстан Республикасының заңнамасына сәйкес республикалық деңгейде астанада құрылатын денсаулық сақтау саласындағы ұлттық холдинг;</w:t>
      </w:r>
    </w:p>
    <w:bookmarkEnd w:id="74"/>
    <w:bookmarkStart w:name="z82" w:id="75"/>
    <w:p>
      <w:pPr>
        <w:spacing w:after="0"/>
        <w:ind w:left="0"/>
        <w:jc w:val="both"/>
      </w:pPr>
      <w:r>
        <w:rPr>
          <w:rFonts w:ascii="Times New Roman"/>
          <w:b w:val="false"/>
          <w:i w:val="false"/>
          <w:color w:val="000000"/>
          <w:sz w:val="28"/>
        </w:rPr>
        <w:t>
      3) облыстық деңгейде стационарлық жағдайларда медициналық көмек көрсететін денсаулық сақтау ұйымдары және (немесе) олардың құрылымдық бөлімшелері:</w:t>
      </w:r>
    </w:p>
    <w:bookmarkEnd w:id="75"/>
    <w:bookmarkStart w:name="z83" w:id="76"/>
    <w:p>
      <w:pPr>
        <w:spacing w:after="0"/>
        <w:ind w:left="0"/>
        <w:jc w:val="both"/>
      </w:pPr>
      <w:r>
        <w:rPr>
          <w:rFonts w:ascii="Times New Roman"/>
          <w:b w:val="false"/>
          <w:i w:val="false"/>
          <w:color w:val="000000"/>
          <w:sz w:val="28"/>
        </w:rPr>
        <w:t>
      көп бейінді облыстық аурухана;</w:t>
      </w:r>
    </w:p>
    <w:bookmarkEnd w:id="76"/>
    <w:bookmarkStart w:name="z84" w:id="77"/>
    <w:p>
      <w:pPr>
        <w:spacing w:after="0"/>
        <w:ind w:left="0"/>
        <w:jc w:val="both"/>
      </w:pPr>
      <w:r>
        <w:rPr>
          <w:rFonts w:ascii="Times New Roman"/>
          <w:b w:val="false"/>
          <w:i w:val="false"/>
          <w:color w:val="000000"/>
          <w:sz w:val="28"/>
        </w:rPr>
        <w:t>
      көп бейінді облыстық балалар ауруханасы;</w:t>
      </w:r>
    </w:p>
    <w:bookmarkEnd w:id="77"/>
    <w:bookmarkStart w:name="z85" w:id="78"/>
    <w:p>
      <w:pPr>
        <w:spacing w:after="0"/>
        <w:ind w:left="0"/>
        <w:jc w:val="both"/>
      </w:pPr>
      <w:r>
        <w:rPr>
          <w:rFonts w:ascii="Times New Roman"/>
          <w:b w:val="false"/>
          <w:i w:val="false"/>
          <w:color w:val="000000"/>
          <w:sz w:val="28"/>
        </w:rPr>
        <w:t>
      облыс орталығындағы психикалық денсаулық орталығы;</w:t>
      </w:r>
    </w:p>
    <w:bookmarkEnd w:id="78"/>
    <w:bookmarkStart w:name="z86" w:id="79"/>
    <w:p>
      <w:pPr>
        <w:spacing w:after="0"/>
        <w:ind w:left="0"/>
        <w:jc w:val="both"/>
      </w:pPr>
      <w:r>
        <w:rPr>
          <w:rFonts w:ascii="Times New Roman"/>
          <w:b w:val="false"/>
          <w:i w:val="false"/>
          <w:color w:val="000000"/>
          <w:sz w:val="28"/>
        </w:rPr>
        <w:t>
      облыс орталығындағы облыстық фтизиопульмонология орталығы;</w:t>
      </w:r>
    </w:p>
    <w:bookmarkEnd w:id="79"/>
    <w:bookmarkStart w:name="z87" w:id="80"/>
    <w:p>
      <w:pPr>
        <w:spacing w:after="0"/>
        <w:ind w:left="0"/>
        <w:jc w:val="both"/>
      </w:pPr>
      <w:r>
        <w:rPr>
          <w:rFonts w:ascii="Times New Roman"/>
          <w:b w:val="false"/>
          <w:i w:val="false"/>
          <w:color w:val="000000"/>
          <w:sz w:val="28"/>
        </w:rPr>
        <w:t>
      көп бейінді ауруханалардың құрылымдары перинаталдық (босандыру бөлімшесі), онкологиялық, инфекциялық, тері-венерологиялық, травматогиялық, инсульттік, ревматологиялық, офтальмалогиялық, кардиологиялық және кардиохирургиялық орталықтар;</w:t>
      </w:r>
    </w:p>
    <w:bookmarkEnd w:id="80"/>
    <w:bookmarkStart w:name="z88" w:id="81"/>
    <w:p>
      <w:pPr>
        <w:spacing w:after="0"/>
        <w:ind w:left="0"/>
        <w:jc w:val="both"/>
      </w:pPr>
      <w:r>
        <w:rPr>
          <w:rFonts w:ascii="Times New Roman"/>
          <w:b w:val="false"/>
          <w:i w:val="false"/>
          <w:color w:val="000000"/>
          <w:sz w:val="28"/>
        </w:rPr>
        <w:t>
      көп бейінді аурухананың ұйымдастырылатын қалпына келтіру емі және медициналық оңалту ұйымдары - санаторий, мамандандырылған санаторий, профилакторий, оңалту орталығы немесе оңалту бөлімшесі (төсектері);</w:t>
      </w:r>
    </w:p>
    <w:bookmarkEnd w:id="81"/>
    <w:bookmarkStart w:name="z89" w:id="82"/>
    <w:p>
      <w:pPr>
        <w:spacing w:after="0"/>
        <w:ind w:left="0"/>
        <w:jc w:val="both"/>
      </w:pPr>
      <w:r>
        <w:rPr>
          <w:rFonts w:ascii="Times New Roman"/>
          <w:b w:val="false"/>
          <w:i w:val="false"/>
          <w:color w:val="000000"/>
          <w:sz w:val="28"/>
        </w:rPr>
        <w:t>
      көп бейінді аурухананың, фтизиопульмонология орталығының жанынан ұйымдастырылатын паллиативтік көмек және мейіргерлік күтім көрсететін ұйымдар - хоспис, мейіргерлік күтім ауруханасы немесе бөлімшесі, төсектері.</w:t>
      </w:r>
    </w:p>
    <w:bookmarkEnd w:id="82"/>
    <w:bookmarkStart w:name="z90" w:id="83"/>
    <w:p>
      <w:pPr>
        <w:spacing w:after="0"/>
        <w:ind w:left="0"/>
        <w:jc w:val="both"/>
      </w:pPr>
      <w:r>
        <w:rPr>
          <w:rFonts w:ascii="Times New Roman"/>
          <w:b w:val="false"/>
          <w:i w:val="false"/>
          <w:color w:val="000000"/>
          <w:sz w:val="28"/>
        </w:rPr>
        <w:t>
      15. Пациентті басқа денсаулық сақтау ұйымына ауыстыру үшін стационар маманы медициналық көрсетілімдер болған кезде емдеуші дәрігер сәйкес медициналық ұйымның басшыларының келісім рәсімі аяқталғаннан кейін жолдаманы Порталда тіркеуді жүзеге асырады.</w:t>
      </w:r>
    </w:p>
    <w:bookmarkEnd w:id="83"/>
    <w:bookmarkStart w:name="z91" w:id="84"/>
    <w:p>
      <w:pPr>
        <w:spacing w:after="0"/>
        <w:ind w:left="0"/>
        <w:jc w:val="both"/>
      </w:pPr>
      <w:r>
        <w:rPr>
          <w:rFonts w:ascii="Times New Roman"/>
          <w:b w:val="false"/>
          <w:i w:val="false"/>
          <w:color w:val="000000"/>
          <w:sz w:val="28"/>
        </w:rPr>
        <w:t>
      16. Жауапты маманның жолдамасы бойынша емдеуге жатқызу күнін автоматты түрде анықтаған кезде:</w:t>
      </w:r>
    </w:p>
    <w:bookmarkEnd w:id="84"/>
    <w:bookmarkStart w:name="z92" w:id="85"/>
    <w:p>
      <w:pPr>
        <w:spacing w:after="0"/>
        <w:ind w:left="0"/>
        <w:jc w:val="both"/>
      </w:pPr>
      <w:r>
        <w:rPr>
          <w:rFonts w:ascii="Times New Roman"/>
          <w:b w:val="false"/>
          <w:i w:val="false"/>
          <w:color w:val="000000"/>
          <w:sz w:val="28"/>
        </w:rPr>
        <w:t>
      1) жауапты маман жоспарлы емдеуге жатқызуға жолдаманы тіркейді, порталда автоматты түрде белгіленген емдеуге жатқызудың жоспарланған күні туралы ақпаратты ұсынады және жолдаманы береді (қағаз немесе электрондық тасымалдағышта);</w:t>
      </w:r>
    </w:p>
    <w:bookmarkEnd w:id="85"/>
    <w:bookmarkStart w:name="z93" w:id="86"/>
    <w:p>
      <w:pPr>
        <w:spacing w:after="0"/>
        <w:ind w:left="0"/>
        <w:jc w:val="both"/>
      </w:pPr>
      <w:r>
        <w:rPr>
          <w:rFonts w:ascii="Times New Roman"/>
          <w:b w:val="false"/>
          <w:i w:val="false"/>
          <w:color w:val="000000"/>
          <w:sz w:val="28"/>
        </w:rPr>
        <w:t>
      2) егер пациент порталда автоматты түрде белгіленген емдеуге жатқызудың жоспарланған күнінен бас тартса, МСАК-тың немесе басқа денсаулық сақтау ұйымының емдеуші дәрігері оған емдеуге жатқызудың неғұрлым кеш күнін немесе неғұрлым ертерек емдеуге жатқызу мүмкіндігі көзделетін басқа денсаулық сақтау ұйымын таңдауды ұсынады;</w:t>
      </w:r>
    </w:p>
    <w:bookmarkEnd w:id="86"/>
    <w:bookmarkStart w:name="z94" w:id="87"/>
    <w:p>
      <w:pPr>
        <w:spacing w:after="0"/>
        <w:ind w:left="0"/>
        <w:jc w:val="both"/>
      </w:pPr>
      <w:r>
        <w:rPr>
          <w:rFonts w:ascii="Times New Roman"/>
          <w:b w:val="false"/>
          <w:i w:val="false"/>
          <w:color w:val="000000"/>
          <w:sz w:val="28"/>
        </w:rPr>
        <w:t>
      3) пациентті басқа денсаулық сақтау ұйымына ауыстыруға медициналық көрсетілімдер болған кезде МСАК ұйымының жауапты маманы сәйкес медициналық ұйымның басшыларының келісім рәсімі аяқталғаннан кейін жолдаманы Порталда тіркеуді жүзеге асырады;</w:t>
      </w:r>
    </w:p>
    <w:bookmarkEnd w:id="87"/>
    <w:bookmarkStart w:name="z95" w:id="88"/>
    <w:p>
      <w:pPr>
        <w:spacing w:after="0"/>
        <w:ind w:left="0"/>
        <w:jc w:val="both"/>
      </w:pPr>
      <w:r>
        <w:rPr>
          <w:rFonts w:ascii="Times New Roman"/>
          <w:b w:val="false"/>
          <w:i w:val="false"/>
          <w:color w:val="000000"/>
          <w:sz w:val="28"/>
        </w:rPr>
        <w:t>
      4) пациент жолдамада көрсетілген денсаулық сақтау ұйымына Порталмен автоматты түрде айқындалған мерзімде емдеуге жатқызылады;</w:t>
      </w:r>
    </w:p>
    <w:bookmarkEnd w:id="88"/>
    <w:bookmarkStart w:name="z96" w:id="89"/>
    <w:p>
      <w:pPr>
        <w:spacing w:after="0"/>
        <w:ind w:left="0"/>
        <w:jc w:val="both"/>
      </w:pPr>
      <w:r>
        <w:rPr>
          <w:rFonts w:ascii="Times New Roman"/>
          <w:b w:val="false"/>
          <w:i w:val="false"/>
          <w:color w:val="000000"/>
          <w:sz w:val="28"/>
        </w:rPr>
        <w:t>
      5) пациент мерзімінде келмеген жағдайда, медициналық ұйым шұғыл пациенттерді емдеуге жатқызу үшін осы төсекті пайдаланады;</w:t>
      </w:r>
    </w:p>
    <w:bookmarkEnd w:id="89"/>
    <w:bookmarkStart w:name="z97" w:id="90"/>
    <w:p>
      <w:pPr>
        <w:spacing w:after="0"/>
        <w:ind w:left="0"/>
        <w:jc w:val="both"/>
      </w:pPr>
      <w:r>
        <w:rPr>
          <w:rFonts w:ascii="Times New Roman"/>
          <w:b w:val="false"/>
          <w:i w:val="false"/>
          <w:color w:val="000000"/>
          <w:sz w:val="28"/>
        </w:rPr>
        <w:t>
      6) емдеуге жатқызудың жоспарланған күнін автоматты түрде айқындау Порталда есептеуден әзірленген өлшемшарттарға сәйкес денсаулық сақтау ұйымына емдеуге жатқызуға арналған жолдаманы тіркеу кезінде жүзеге асырылады:</w:t>
      </w:r>
    </w:p>
    <w:bookmarkEnd w:id="90"/>
    <w:bookmarkStart w:name="z98" w:id="91"/>
    <w:p>
      <w:pPr>
        <w:spacing w:after="0"/>
        <w:ind w:left="0"/>
        <w:jc w:val="both"/>
      </w:pPr>
      <w:r>
        <w:rPr>
          <w:rFonts w:ascii="Times New Roman"/>
          <w:b w:val="false"/>
          <w:i w:val="false"/>
          <w:color w:val="000000"/>
          <w:sz w:val="28"/>
        </w:rPr>
        <w:t>
      қаржыландырудың жалпы жоспарланған көлемін;</w:t>
      </w:r>
    </w:p>
    <w:bookmarkEnd w:id="91"/>
    <w:bookmarkStart w:name="z99" w:id="92"/>
    <w:p>
      <w:pPr>
        <w:spacing w:after="0"/>
        <w:ind w:left="0"/>
        <w:jc w:val="both"/>
      </w:pPr>
      <w:r>
        <w:rPr>
          <w:rFonts w:ascii="Times New Roman"/>
          <w:b w:val="false"/>
          <w:i w:val="false"/>
          <w:color w:val="000000"/>
          <w:sz w:val="28"/>
        </w:rPr>
        <w:t>
      өткен жылғы деректердің негізінде нозологиялар бөлінісінде жағдайларды ескере отырып, жоспарлы және шұғыл емдеуге жатқызу үшін болжамды қаржыландыру сомасының үлес салмағының орташа жылдық мәні;</w:t>
      </w:r>
    </w:p>
    <w:bookmarkEnd w:id="92"/>
    <w:bookmarkStart w:name="z100" w:id="93"/>
    <w:p>
      <w:pPr>
        <w:spacing w:after="0"/>
        <w:ind w:left="0"/>
        <w:jc w:val="both"/>
      </w:pPr>
      <w:r>
        <w:rPr>
          <w:rFonts w:ascii="Times New Roman"/>
          <w:b w:val="false"/>
          <w:i w:val="false"/>
          <w:color w:val="000000"/>
          <w:sz w:val="28"/>
        </w:rPr>
        <w:t>
      өткен жылғы деректердің негізінде емдеуге жатқызу процесіне қатыспайтын бейіндер бойынша нозологиялар бөлінісінде жоспарлы емдеуге жатқызу жағдайлары үшін болжамды қаржыландыру сомасының үлес салмағының орташа жылдық мәні;</w:t>
      </w:r>
    </w:p>
    <w:bookmarkEnd w:id="93"/>
    <w:bookmarkStart w:name="z101" w:id="94"/>
    <w:p>
      <w:pPr>
        <w:spacing w:after="0"/>
        <w:ind w:left="0"/>
        <w:jc w:val="both"/>
      </w:pPr>
      <w:r>
        <w:rPr>
          <w:rFonts w:ascii="Times New Roman"/>
          <w:b w:val="false"/>
          <w:i w:val="false"/>
          <w:color w:val="000000"/>
          <w:sz w:val="28"/>
        </w:rPr>
        <w:t>
      есепті айға арналған жалпы қаржыландыру жоспарына сәйкес есепті кезеңде жазып беру жоспарланатын барлық жағдайлардың (жоспарлы және шұғыл) болжамды құны;</w:t>
      </w:r>
    </w:p>
    <w:bookmarkEnd w:id="94"/>
    <w:bookmarkStart w:name="z102" w:id="95"/>
    <w:p>
      <w:pPr>
        <w:spacing w:after="0"/>
        <w:ind w:left="0"/>
        <w:jc w:val="both"/>
      </w:pPr>
      <w:r>
        <w:rPr>
          <w:rFonts w:ascii="Times New Roman"/>
          <w:b w:val="false"/>
          <w:i w:val="false"/>
          <w:color w:val="000000"/>
          <w:sz w:val="28"/>
        </w:rPr>
        <w:t>
      нозология бөлінісінде науқастың төсекте болуының орташа ұзақтығының мерзімдері;</w:t>
      </w:r>
    </w:p>
    <w:bookmarkEnd w:id="95"/>
    <w:bookmarkStart w:name="z103" w:id="96"/>
    <w:p>
      <w:pPr>
        <w:spacing w:after="0"/>
        <w:ind w:left="0"/>
        <w:jc w:val="both"/>
      </w:pPr>
      <w:r>
        <w:rPr>
          <w:rFonts w:ascii="Times New Roman"/>
          <w:b w:val="false"/>
          <w:i w:val="false"/>
          <w:color w:val="000000"/>
          <w:sz w:val="28"/>
        </w:rPr>
        <w:t>
      бір жұмыс күні ішінде жоспарлы тәртіппен емдеуге жатқызылуы мүмкін пациенттердің саны туралы мәліметтер;</w:t>
      </w:r>
    </w:p>
    <w:bookmarkEnd w:id="96"/>
    <w:bookmarkStart w:name="z104" w:id="97"/>
    <w:p>
      <w:pPr>
        <w:spacing w:after="0"/>
        <w:ind w:left="0"/>
        <w:jc w:val="both"/>
      </w:pPr>
      <w:r>
        <w:rPr>
          <w:rFonts w:ascii="Times New Roman"/>
          <w:b w:val="false"/>
          <w:i w:val="false"/>
          <w:color w:val="000000"/>
          <w:sz w:val="28"/>
        </w:rPr>
        <w:t>
      демалыс, мереке күндері (ауыстырумен), операциялық, ургенттік күндер, санитариялық өңдеуге арналған күндер туралы мәліметтер (медициналық ұйымдардың деректері бойынша);</w:t>
      </w:r>
    </w:p>
    <w:bookmarkEnd w:id="97"/>
    <w:bookmarkStart w:name="z105" w:id="98"/>
    <w:p>
      <w:pPr>
        <w:spacing w:after="0"/>
        <w:ind w:left="0"/>
        <w:jc w:val="both"/>
      </w:pPr>
      <w:r>
        <w:rPr>
          <w:rFonts w:ascii="Times New Roman"/>
          <w:b w:val="false"/>
          <w:i w:val="false"/>
          <w:color w:val="000000"/>
          <w:sz w:val="28"/>
        </w:rPr>
        <w:t>
      қызметі жоспарлы емдеуге жатқызу процесіне әсер ететін еңбек демалыстарының кестесі туралы мәліметтер;</w:t>
      </w:r>
    </w:p>
    <w:bookmarkEnd w:id="98"/>
    <w:bookmarkStart w:name="z106" w:id="99"/>
    <w:p>
      <w:pPr>
        <w:spacing w:after="0"/>
        <w:ind w:left="0"/>
        <w:jc w:val="both"/>
      </w:pPr>
      <w:r>
        <w:rPr>
          <w:rFonts w:ascii="Times New Roman"/>
          <w:b w:val="false"/>
          <w:i w:val="false"/>
          <w:color w:val="000000"/>
          <w:sz w:val="28"/>
        </w:rPr>
        <w:t>
      пациенттерді дербес жоспарлы емдеуге жатқызуға үлесі туралы мәліметтер;</w:t>
      </w:r>
    </w:p>
    <w:bookmarkEnd w:id="99"/>
    <w:bookmarkStart w:name="z107" w:id="100"/>
    <w:p>
      <w:pPr>
        <w:spacing w:after="0"/>
        <w:ind w:left="0"/>
        <w:jc w:val="both"/>
      </w:pPr>
      <w:r>
        <w:rPr>
          <w:rFonts w:ascii="Times New Roman"/>
          <w:b w:val="false"/>
          <w:i w:val="false"/>
          <w:color w:val="000000"/>
          <w:sz w:val="28"/>
        </w:rPr>
        <w:t>
      7) алдағы жылға арналған өлшемшарттарды қалыптастыру үшін стационарлық жағдайларда медициналық көмек көрсететін денсаулық сақтау ұйымдары цифрлық денсаулық сақтау субъектісіне келесі қаржы жылы басталғанға дейін екі ай бұрын мынадай мәліметтерді ұсынуы қажет:</w:t>
      </w:r>
    </w:p>
    <w:bookmarkEnd w:id="100"/>
    <w:bookmarkStart w:name="z108" w:id="101"/>
    <w:p>
      <w:pPr>
        <w:spacing w:after="0"/>
        <w:ind w:left="0"/>
        <w:jc w:val="both"/>
      </w:pPr>
      <w:r>
        <w:rPr>
          <w:rFonts w:ascii="Times New Roman"/>
          <w:b w:val="false"/>
          <w:i w:val="false"/>
          <w:color w:val="000000"/>
          <w:sz w:val="28"/>
        </w:rPr>
        <w:t>
      бейіндер бөлінісінде бір жұмыс күні жоспарлы емдеуге жатқызу үшін жоспарланған пациенттер саны;</w:t>
      </w:r>
    </w:p>
    <w:bookmarkEnd w:id="101"/>
    <w:bookmarkStart w:name="z109" w:id="102"/>
    <w:p>
      <w:pPr>
        <w:spacing w:after="0"/>
        <w:ind w:left="0"/>
        <w:jc w:val="both"/>
      </w:pPr>
      <w:r>
        <w:rPr>
          <w:rFonts w:ascii="Times New Roman"/>
          <w:b w:val="false"/>
          <w:i w:val="false"/>
          <w:color w:val="000000"/>
          <w:sz w:val="28"/>
        </w:rPr>
        <w:t>
      бейіндер бойынша жоспарлы емдеуге жатқызу күндері;</w:t>
      </w:r>
    </w:p>
    <w:bookmarkEnd w:id="102"/>
    <w:bookmarkStart w:name="z110" w:id="103"/>
    <w:p>
      <w:pPr>
        <w:spacing w:after="0"/>
        <w:ind w:left="0"/>
        <w:jc w:val="both"/>
      </w:pPr>
      <w:r>
        <w:rPr>
          <w:rFonts w:ascii="Times New Roman"/>
          <w:b w:val="false"/>
          <w:i w:val="false"/>
          <w:color w:val="000000"/>
          <w:sz w:val="28"/>
        </w:rPr>
        <w:t>
      операциялық кесте;</w:t>
      </w:r>
    </w:p>
    <w:bookmarkEnd w:id="103"/>
    <w:bookmarkStart w:name="z111" w:id="104"/>
    <w:p>
      <w:pPr>
        <w:spacing w:after="0"/>
        <w:ind w:left="0"/>
        <w:jc w:val="both"/>
      </w:pPr>
      <w:r>
        <w:rPr>
          <w:rFonts w:ascii="Times New Roman"/>
          <w:b w:val="false"/>
          <w:i w:val="false"/>
          <w:color w:val="000000"/>
          <w:sz w:val="28"/>
        </w:rPr>
        <w:t>
      санитариялық өңдеуге арналған күндер кестесі;</w:t>
      </w:r>
    </w:p>
    <w:bookmarkEnd w:id="104"/>
    <w:bookmarkStart w:name="z112" w:id="105"/>
    <w:p>
      <w:pPr>
        <w:spacing w:after="0"/>
        <w:ind w:left="0"/>
        <w:jc w:val="both"/>
      </w:pPr>
      <w:r>
        <w:rPr>
          <w:rFonts w:ascii="Times New Roman"/>
          <w:b w:val="false"/>
          <w:i w:val="false"/>
          <w:color w:val="000000"/>
          <w:sz w:val="28"/>
        </w:rPr>
        <w:t>
      қызметі жоспарлы емдеуге жатқызу процесіне әсер ететін мамандардың біліктілігін арттыру, еңбек демалыстарының кестесі;</w:t>
      </w:r>
    </w:p>
    <w:bookmarkEnd w:id="105"/>
    <w:bookmarkStart w:name="z113" w:id="106"/>
    <w:p>
      <w:pPr>
        <w:spacing w:after="0"/>
        <w:ind w:left="0"/>
        <w:jc w:val="both"/>
      </w:pPr>
      <w:r>
        <w:rPr>
          <w:rFonts w:ascii="Times New Roman"/>
          <w:b w:val="false"/>
          <w:i w:val="false"/>
          <w:color w:val="000000"/>
          <w:sz w:val="28"/>
        </w:rPr>
        <w:t>
      пациенттерді өзбетінше жоспарлы емдеуге жатқызуға жоспарлы үлесі;</w:t>
      </w:r>
    </w:p>
    <w:bookmarkEnd w:id="106"/>
    <w:bookmarkStart w:name="z114" w:id="107"/>
    <w:p>
      <w:pPr>
        <w:spacing w:after="0"/>
        <w:ind w:left="0"/>
        <w:jc w:val="both"/>
      </w:pPr>
      <w:r>
        <w:rPr>
          <w:rFonts w:ascii="Times New Roman"/>
          <w:b w:val="false"/>
          <w:i w:val="false"/>
          <w:color w:val="000000"/>
          <w:sz w:val="28"/>
        </w:rPr>
        <w:t>
      8) өлшемдерді қалыптастыру үшін мәліметтер өзгерген жағдайда, жоспарланған өзгерістер басталғанға дейін он жұмыс күнінен кешіктірілмейтін мерзімде деректерді цифрлық денсаулық сақтау субъектісіне ұсыну қажет;</w:t>
      </w:r>
    </w:p>
    <w:bookmarkEnd w:id="107"/>
    <w:bookmarkStart w:name="z115" w:id="108"/>
    <w:p>
      <w:pPr>
        <w:spacing w:after="0"/>
        <w:ind w:left="0"/>
        <w:jc w:val="both"/>
      </w:pPr>
      <w:r>
        <w:rPr>
          <w:rFonts w:ascii="Times New Roman"/>
          <w:b w:val="false"/>
          <w:i w:val="false"/>
          <w:color w:val="000000"/>
          <w:sz w:val="28"/>
        </w:rPr>
        <w:t>
      9) төсек қорын оңтайландырған жағдайда денсаулық сақтау ұйымдары жоспарланған өзгерістер басталғанға дейін күнтізбенің бір ай көрсеткішінен кешіктірілмейтін мерзімде облыстардың, республикалық маңызы бар қалалардың және астананың денсаулық сақтау саласындағы мемелекеттік жергілікті органдарды тиісті ақпараттық жүйелерінде төсек қоры құрылымының өзгерістеріне уақтылы өзектендіру жүргізу үшін денсаулық сақтау басқармаларын және цифрлық денсаулық сақтау субъектісін хабардар етеді;</w:t>
      </w:r>
    </w:p>
    <w:bookmarkEnd w:id="108"/>
    <w:bookmarkStart w:name="z116" w:id="109"/>
    <w:p>
      <w:pPr>
        <w:spacing w:after="0"/>
        <w:ind w:left="0"/>
        <w:jc w:val="both"/>
      </w:pPr>
      <w:r>
        <w:rPr>
          <w:rFonts w:ascii="Times New Roman"/>
          <w:b w:val="false"/>
          <w:i w:val="false"/>
          <w:color w:val="000000"/>
          <w:sz w:val="28"/>
        </w:rPr>
        <w:t>
      10) жоспарлы емдеуге жатқызудың жоспарланған күнін порталда жауапты маманмен жіберген кезде автоматты түрде анықталады:</w:t>
      </w:r>
    </w:p>
    <w:bookmarkEnd w:id="109"/>
    <w:bookmarkStart w:name="z117" w:id="110"/>
    <w:p>
      <w:pPr>
        <w:spacing w:after="0"/>
        <w:ind w:left="0"/>
        <w:jc w:val="both"/>
      </w:pPr>
      <w:r>
        <w:rPr>
          <w:rFonts w:ascii="Times New Roman"/>
          <w:b w:val="false"/>
          <w:i w:val="false"/>
          <w:color w:val="000000"/>
          <w:sz w:val="28"/>
        </w:rPr>
        <w:t>
      ғылыми ұйымдар пациенттің денсаулық сақтау ұйымын еркін таңдау құқығын ескере отырып, ЖМЖ және ЖТМҚ қызметтерін ұсынады;</w:t>
      </w:r>
    </w:p>
    <w:bookmarkEnd w:id="110"/>
    <w:bookmarkStart w:name="z118" w:id="111"/>
    <w:p>
      <w:pPr>
        <w:spacing w:after="0"/>
        <w:ind w:left="0"/>
        <w:jc w:val="both"/>
      </w:pPr>
      <w:r>
        <w:rPr>
          <w:rFonts w:ascii="Times New Roman"/>
          <w:b w:val="false"/>
          <w:i w:val="false"/>
          <w:color w:val="000000"/>
          <w:sz w:val="28"/>
        </w:rPr>
        <w:t>
      қалалық және облыстық деңгейдегі көп бейінді ауруханаларда, төмендегі келтірілген мынадай төсек қорын қоспағанда:</w:t>
      </w:r>
    </w:p>
    <w:bookmarkEnd w:id="111"/>
    <w:bookmarkStart w:name="z119" w:id="112"/>
    <w:p>
      <w:pPr>
        <w:spacing w:after="0"/>
        <w:ind w:left="0"/>
        <w:jc w:val="both"/>
      </w:pPr>
      <w:r>
        <w:rPr>
          <w:rFonts w:ascii="Times New Roman"/>
          <w:b w:val="false"/>
          <w:i w:val="false"/>
          <w:color w:val="000000"/>
          <w:sz w:val="28"/>
        </w:rPr>
        <w:t>
      гематологиялық, онкогематологиялық, инфекциялық, психиатриялық, психоневрологиялық, туберкулезге қарсы, наркологиялық, тері-венерологиялық, онкологиялық, паллиативтік көмек және мейіргер күтімі, балалар, перинаталдық (босандыру бөлімшесі).</w:t>
      </w:r>
    </w:p>
    <w:bookmarkEnd w:id="112"/>
    <w:bookmarkStart w:name="z120" w:id="113"/>
    <w:p>
      <w:pPr>
        <w:spacing w:after="0"/>
        <w:ind w:left="0"/>
        <w:jc w:val="both"/>
      </w:pPr>
      <w:r>
        <w:rPr>
          <w:rFonts w:ascii="Times New Roman"/>
          <w:b w:val="false"/>
          <w:i w:val="false"/>
          <w:color w:val="000000"/>
          <w:sz w:val="28"/>
        </w:rPr>
        <w:t>
      Күту парағынан алу мынадай жағдайларда көзделеді:</w:t>
      </w:r>
    </w:p>
    <w:bookmarkEnd w:id="113"/>
    <w:bookmarkStart w:name="z121" w:id="114"/>
    <w:p>
      <w:pPr>
        <w:spacing w:after="0"/>
        <w:ind w:left="0"/>
        <w:jc w:val="both"/>
      </w:pPr>
      <w:r>
        <w:rPr>
          <w:rFonts w:ascii="Times New Roman"/>
          <w:b w:val="false"/>
          <w:i w:val="false"/>
          <w:color w:val="000000"/>
          <w:sz w:val="28"/>
        </w:rPr>
        <w:t>
      МСАК ұйымдарында немесе басқа денсаулық сақтау ұйымдарында:</w:t>
      </w:r>
    </w:p>
    <w:bookmarkEnd w:id="114"/>
    <w:bookmarkStart w:name="z122" w:id="115"/>
    <w:p>
      <w:pPr>
        <w:spacing w:after="0"/>
        <w:ind w:left="0"/>
        <w:jc w:val="both"/>
      </w:pPr>
      <w:r>
        <w:rPr>
          <w:rFonts w:ascii="Times New Roman"/>
          <w:b w:val="false"/>
          <w:i w:val="false"/>
          <w:color w:val="000000"/>
          <w:sz w:val="28"/>
        </w:rPr>
        <w:t>
      жолдаманы Порталда тіркегеннен кейін пациенттің емдеуге жатқызудан жазбаша бас тартуының негізінде;</w:t>
      </w:r>
    </w:p>
    <w:bookmarkEnd w:id="115"/>
    <w:bookmarkStart w:name="z123" w:id="116"/>
    <w:p>
      <w:pPr>
        <w:spacing w:after="0"/>
        <w:ind w:left="0"/>
        <w:jc w:val="both"/>
      </w:pPr>
      <w:r>
        <w:rPr>
          <w:rFonts w:ascii="Times New Roman"/>
          <w:b w:val="false"/>
          <w:i w:val="false"/>
          <w:color w:val="000000"/>
          <w:sz w:val="28"/>
        </w:rPr>
        <w:t>
      емдеуге жатқызуға дейінгі кезеңде пациенттің қайтыс болу жағдайын тіркеу;</w:t>
      </w:r>
    </w:p>
    <w:bookmarkEnd w:id="116"/>
    <w:bookmarkStart w:name="z124" w:id="117"/>
    <w:p>
      <w:pPr>
        <w:spacing w:after="0"/>
        <w:ind w:left="0"/>
        <w:jc w:val="both"/>
      </w:pPr>
      <w:r>
        <w:rPr>
          <w:rFonts w:ascii="Times New Roman"/>
          <w:b w:val="false"/>
          <w:i w:val="false"/>
          <w:color w:val="000000"/>
          <w:sz w:val="28"/>
        </w:rPr>
        <w:t>
      медициналық ұйымға емдеуге жатқызу сәтінде медициналық қарсы көрсетілімдердің болуы;</w:t>
      </w:r>
    </w:p>
    <w:bookmarkEnd w:id="117"/>
    <w:bookmarkStart w:name="z125" w:id="118"/>
    <w:p>
      <w:pPr>
        <w:spacing w:after="0"/>
        <w:ind w:left="0"/>
        <w:jc w:val="both"/>
      </w:pPr>
      <w:r>
        <w:rPr>
          <w:rFonts w:ascii="Times New Roman"/>
          <w:b w:val="false"/>
          <w:i w:val="false"/>
          <w:color w:val="000000"/>
          <w:sz w:val="28"/>
        </w:rPr>
        <w:t>
      шұғыл емдеуге жатқызу;</w:t>
      </w:r>
    </w:p>
    <w:bookmarkEnd w:id="118"/>
    <w:bookmarkStart w:name="z126" w:id="119"/>
    <w:p>
      <w:pPr>
        <w:spacing w:after="0"/>
        <w:ind w:left="0"/>
        <w:jc w:val="both"/>
      </w:pPr>
      <w:r>
        <w:rPr>
          <w:rFonts w:ascii="Times New Roman"/>
          <w:b w:val="false"/>
          <w:i w:val="false"/>
          <w:color w:val="000000"/>
          <w:sz w:val="28"/>
        </w:rPr>
        <w:t>
      денсаулық сақтау ұйымдарының қабылдау бөлімшесінде:</w:t>
      </w:r>
    </w:p>
    <w:bookmarkEnd w:id="119"/>
    <w:bookmarkStart w:name="z127" w:id="120"/>
    <w:p>
      <w:pPr>
        <w:spacing w:after="0"/>
        <w:ind w:left="0"/>
        <w:jc w:val="both"/>
      </w:pPr>
      <w:r>
        <w:rPr>
          <w:rFonts w:ascii="Times New Roman"/>
          <w:b w:val="false"/>
          <w:i w:val="false"/>
          <w:color w:val="000000"/>
          <w:sz w:val="28"/>
        </w:rPr>
        <w:t>
      емдеуге жатқызуға медициналық көрсетілімдердің болмауы;</w:t>
      </w:r>
    </w:p>
    <w:bookmarkEnd w:id="120"/>
    <w:bookmarkStart w:name="z128" w:id="121"/>
    <w:p>
      <w:pPr>
        <w:spacing w:after="0"/>
        <w:ind w:left="0"/>
        <w:jc w:val="both"/>
      </w:pPr>
      <w:r>
        <w:rPr>
          <w:rFonts w:ascii="Times New Roman"/>
          <w:b w:val="false"/>
          <w:i w:val="false"/>
          <w:color w:val="000000"/>
          <w:sz w:val="28"/>
        </w:rPr>
        <w:t>
      емдеуге жатқызу сәтінде медициналық қарсы көрсетілімдердің болуы;</w:t>
      </w:r>
    </w:p>
    <w:bookmarkEnd w:id="121"/>
    <w:bookmarkStart w:name="z129" w:id="122"/>
    <w:p>
      <w:pPr>
        <w:spacing w:after="0"/>
        <w:ind w:left="0"/>
        <w:jc w:val="both"/>
      </w:pPr>
      <w:r>
        <w:rPr>
          <w:rFonts w:ascii="Times New Roman"/>
          <w:b w:val="false"/>
          <w:i w:val="false"/>
          <w:color w:val="000000"/>
          <w:sz w:val="28"/>
        </w:rPr>
        <w:t>
      пациенттің емдеуге жатқызуға келмеуі;</w:t>
      </w:r>
    </w:p>
    <w:bookmarkEnd w:id="122"/>
    <w:bookmarkStart w:name="z130" w:id="123"/>
    <w:p>
      <w:pPr>
        <w:spacing w:after="0"/>
        <w:ind w:left="0"/>
        <w:jc w:val="both"/>
      </w:pPr>
      <w:r>
        <w:rPr>
          <w:rFonts w:ascii="Times New Roman"/>
          <w:b w:val="false"/>
          <w:i w:val="false"/>
          <w:color w:val="000000"/>
          <w:sz w:val="28"/>
        </w:rPr>
        <w:t>
      бейінсіз ауруханаға жатқызу;</w:t>
      </w:r>
    </w:p>
    <w:bookmarkEnd w:id="123"/>
    <w:bookmarkStart w:name="z131" w:id="124"/>
    <w:p>
      <w:pPr>
        <w:spacing w:after="0"/>
        <w:ind w:left="0"/>
        <w:jc w:val="both"/>
      </w:pPr>
      <w:r>
        <w:rPr>
          <w:rFonts w:ascii="Times New Roman"/>
          <w:b w:val="false"/>
          <w:i w:val="false"/>
          <w:color w:val="000000"/>
          <w:sz w:val="28"/>
        </w:rPr>
        <w:t>
      Жоспарлы түрде емдеуге жатқызу күнін айқындау кезінде денсаулық сақтау ұйымының қабылдау бөлімшесінің маманы, пациенттер өз бетінше жүгінген жағдайда емдеуге жатқызу туралы шешімді денсаулық сақтау ұйымының жауапты адамымен келіседі.</w:t>
      </w:r>
    </w:p>
    <w:bookmarkEnd w:id="124"/>
    <w:bookmarkStart w:name="z132" w:id="125"/>
    <w:p>
      <w:pPr>
        <w:spacing w:after="0"/>
        <w:ind w:left="0"/>
        <w:jc w:val="both"/>
      </w:pPr>
      <w:r>
        <w:rPr>
          <w:rFonts w:ascii="Times New Roman"/>
          <w:b w:val="false"/>
          <w:i w:val="false"/>
          <w:color w:val="000000"/>
          <w:sz w:val="28"/>
        </w:rPr>
        <w:t xml:space="preserve">
      17.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осы Стандартқа </w:t>
      </w:r>
      <w:r>
        <w:rPr>
          <w:rFonts w:ascii="Times New Roman"/>
          <w:b w:val="false"/>
          <w:i w:val="false"/>
          <w:color w:val="000000"/>
          <w:sz w:val="28"/>
        </w:rPr>
        <w:t>5-қосымшаға</w:t>
      </w:r>
      <w:r>
        <w:rPr>
          <w:rFonts w:ascii="Times New Roman"/>
          <w:b w:val="false"/>
          <w:i w:val="false"/>
          <w:color w:val="000000"/>
          <w:sz w:val="28"/>
        </w:rPr>
        <w:t xml:space="preserve"> сәйкес "Пациенттерге стационарға емделуге жатқызуға жолдама беру" мемлекеттік көрсетілетін қызмет (бұдан әрі – мемлекеттік көрсетілетін қызмет) стандартында көзделген.</w:t>
      </w:r>
    </w:p>
    <w:bookmarkEnd w:id="125"/>
    <w:p>
      <w:pPr>
        <w:spacing w:after="0"/>
        <w:ind w:left="0"/>
        <w:jc w:val="both"/>
      </w:pPr>
      <w:r>
        <w:rPr>
          <w:rFonts w:ascii="Times New Roman"/>
          <w:b w:val="false"/>
          <w:i w:val="false"/>
          <w:color w:val="000000"/>
          <w:sz w:val="28"/>
        </w:rPr>
        <w:t>
      Мемлекеттік көрсетілетін қызметті алу үшін көрсетілетін қызметті алушы МСАК ұйымдарына (бұдан әрі – көрсетілетін қызмет беруші) немесе "электрондық үкімет" порталы (бұдан әрі - портал) арқылы жүгінеді.</w:t>
      </w:r>
    </w:p>
    <w:p>
      <w:pPr>
        <w:spacing w:after="0"/>
        <w:ind w:left="0"/>
        <w:jc w:val="both"/>
      </w:pPr>
      <w:r>
        <w:rPr>
          <w:rFonts w:ascii="Times New Roman"/>
          <w:b w:val="false"/>
          <w:i w:val="false"/>
          <w:color w:val="000000"/>
          <w:sz w:val="28"/>
        </w:rPr>
        <w:t>
      Көрсетілетін қызметті алушы барлық қажетті құжаттарды тапсырған кезде портал арқылы "жеке кабинетке" көрсетілетін қызметті берушінің уәкілетті тұлғасының электрондық цифрлық қолтаңбасы (бұдан әрі – ЭЦҚ) қойылған мемлекеттік қызмет көрсету нәтижесін алу күні туралы хабарлама жіберіледі.</w:t>
      </w:r>
    </w:p>
    <w:p>
      <w:pPr>
        <w:spacing w:after="0"/>
        <w:ind w:left="0"/>
        <w:jc w:val="both"/>
      </w:pPr>
      <w:r>
        <w:rPr>
          <w:rFonts w:ascii="Times New Roman"/>
          <w:b w:val="false"/>
          <w:i w:val="false"/>
          <w:color w:val="000000"/>
          <w:sz w:val="28"/>
        </w:rPr>
        <w:t>
      Көрсетілетін қызметті алушы жұмыс уақыты аяқталғаннан кейін, еңбек заңнамасына сәйкес демалыс және мереке күндері жүгінген кезде өтініштерді қабылдау және мемлекеттік қызметті көрсету нәтижелерін беру келесі жұмыс күні жүзеге асырылады.</w:t>
      </w:r>
    </w:p>
    <w:p>
      <w:pPr>
        <w:spacing w:after="0"/>
        <w:ind w:left="0"/>
        <w:jc w:val="both"/>
      </w:pPr>
      <w:r>
        <w:rPr>
          <w:rFonts w:ascii="Times New Roman"/>
          <w:b w:val="false"/>
          <w:i w:val="false"/>
          <w:color w:val="000000"/>
          <w:sz w:val="28"/>
        </w:rPr>
        <w:t xml:space="preserve">
      Көрсетілетін қызметті алушы көрсетілетін қызметті берушіге құжаттарды ұсынған кезде немесе оларды портал арқылы жіберген кезде МСАК денсаулық сақтау ұйымдарының дәрігері мемлекеттік қызмет көрсету стандартының </w:t>
      </w:r>
      <w:r>
        <w:rPr>
          <w:rFonts w:ascii="Times New Roman"/>
          <w:b w:val="false"/>
          <w:i w:val="false"/>
          <w:color w:val="000000"/>
          <w:sz w:val="28"/>
        </w:rPr>
        <w:t>8-тармағына</w:t>
      </w:r>
      <w:r>
        <w:rPr>
          <w:rFonts w:ascii="Times New Roman"/>
          <w:b w:val="false"/>
          <w:i w:val="false"/>
          <w:color w:val="000000"/>
          <w:sz w:val="28"/>
        </w:rPr>
        <w:t xml:space="preserve"> (5-қосымша) сәйкес олардың толықтығын тексеруді жүзеге асырады.</w:t>
      </w:r>
    </w:p>
    <w:p>
      <w:pPr>
        <w:spacing w:after="0"/>
        <w:ind w:left="0"/>
        <w:jc w:val="both"/>
      </w:pPr>
      <w:r>
        <w:rPr>
          <w:rFonts w:ascii="Times New Roman"/>
          <w:b w:val="false"/>
          <w:i w:val="false"/>
          <w:color w:val="000000"/>
          <w:sz w:val="28"/>
        </w:rPr>
        <w:t>
      Жеке басты куәландыратын құжат туралы мәліметтерді көрсетілетін қызметті беруші порталда тіркелген пайдаланушының ұялы байланысының абоненттік нөмірі арқылы ұсынылған құжат иесінің келісімі болған жағдайда портал хабарламасына жауап ретінде бір реттік пароль беру арқылы немесе қысқа мәтіндік хабарлама жіберу арқылы іске асырылған интеграция арқылы цифрлық құжаттар сервисінен (сәйкестендіру үшін) алады.</w:t>
      </w:r>
    </w:p>
    <w:p>
      <w:pPr>
        <w:spacing w:after="0"/>
        <w:ind w:left="0"/>
        <w:jc w:val="both"/>
      </w:pPr>
      <w:r>
        <w:rPr>
          <w:rFonts w:ascii="Times New Roman"/>
          <w:b w:val="false"/>
          <w:i w:val="false"/>
          <w:color w:val="000000"/>
          <w:sz w:val="28"/>
        </w:rPr>
        <w:t xml:space="preserve">
      Көрсетілетін мемлекеттік қызметтің нәтижесі: № ҚР ДСМ–175/2020 </w:t>
      </w:r>
      <w:r>
        <w:rPr>
          <w:rFonts w:ascii="Times New Roman"/>
          <w:b w:val="false"/>
          <w:i w:val="false"/>
          <w:color w:val="000000"/>
          <w:sz w:val="28"/>
        </w:rPr>
        <w:t>бұйрығымен</w:t>
      </w:r>
      <w:r>
        <w:rPr>
          <w:rFonts w:ascii="Times New Roman"/>
          <w:b w:val="false"/>
          <w:i w:val="false"/>
          <w:color w:val="000000"/>
          <w:sz w:val="28"/>
        </w:rPr>
        <w:t xml:space="preserve"> бекітілген 001-3/е нысаны бойынша берілген стационарға емдеуге жатқызуға жолдама немесе мемлекеттік қызмет көрсетуден дәлелді бас тарту болып табылады.</w:t>
      </w:r>
    </w:p>
    <w:p>
      <w:pPr>
        <w:spacing w:after="0"/>
        <w:ind w:left="0"/>
        <w:jc w:val="both"/>
      </w:pPr>
      <w:r>
        <w:rPr>
          <w:rFonts w:ascii="Times New Roman"/>
          <w:b w:val="false"/>
          <w:i w:val="false"/>
          <w:color w:val="000000"/>
          <w:sz w:val="28"/>
        </w:rPr>
        <w:t>
      Құжаттардың толық топтамасы ұсынылған және осы Стандарттың талаптарына сәйкес келген жағдайда МСАК денсаулық сақтау ұйымдарының дәрігері пациенттерге стационарға емдеуге жатқызуға жолдаманы ресімдейді, оған бөлімше меңгерушісі қол қояды және денсаулық сақтау ұйымының жауапты маманына береді.</w:t>
      </w:r>
    </w:p>
    <w:p>
      <w:pPr>
        <w:spacing w:after="0"/>
        <w:ind w:left="0"/>
        <w:jc w:val="both"/>
      </w:pPr>
      <w:r>
        <w:rPr>
          <w:rFonts w:ascii="Times New Roman"/>
          <w:b w:val="false"/>
          <w:i w:val="false"/>
          <w:color w:val="000000"/>
          <w:sz w:val="28"/>
        </w:rPr>
        <w:t>
      Денсаулық сақтау ұйымының жауапты маманы жоспарлы емдеуге жатқызуға жолдаманы тіркейді, көрсетілетін қызметті берушінің мөрін қояды және көрсетілетін қызметті алушыны стационарға емдеуге жатқызуға жолдаманы береді.</w:t>
      </w:r>
    </w:p>
    <w:p>
      <w:pPr>
        <w:spacing w:after="0"/>
        <w:ind w:left="0"/>
        <w:jc w:val="both"/>
      </w:pPr>
      <w:r>
        <w:rPr>
          <w:rFonts w:ascii="Times New Roman"/>
          <w:b w:val="false"/>
          <w:i w:val="false"/>
          <w:color w:val="000000"/>
          <w:sz w:val="28"/>
        </w:rPr>
        <w:t xml:space="preserve">
      Мемлекеттік көрсетілетін қызмет стандартының </w:t>
      </w:r>
      <w:r>
        <w:rPr>
          <w:rFonts w:ascii="Times New Roman"/>
          <w:b w:val="false"/>
          <w:i w:val="false"/>
          <w:color w:val="000000"/>
          <w:sz w:val="28"/>
        </w:rPr>
        <w:t>9-тармағында</w:t>
      </w:r>
      <w:r>
        <w:rPr>
          <w:rFonts w:ascii="Times New Roman"/>
          <w:b w:val="false"/>
          <w:i w:val="false"/>
          <w:color w:val="000000"/>
          <w:sz w:val="28"/>
        </w:rPr>
        <w:t xml:space="preserve"> көзделген мемлекеттік қызметті көрсетуден бас тарту үшін негіздер болған кезде МСАК денсаулық сақтау ұйымдарының дәрігері мемлекеттік қызметті көрсетуден бас тартуды қалыптастырады. </w:t>
      </w:r>
    </w:p>
    <w:p>
      <w:pPr>
        <w:spacing w:after="0"/>
        <w:ind w:left="0"/>
        <w:jc w:val="both"/>
      </w:pPr>
      <w:r>
        <w:rPr>
          <w:rFonts w:ascii="Times New Roman"/>
          <w:b w:val="false"/>
          <w:i w:val="false"/>
          <w:color w:val="000000"/>
          <w:sz w:val="28"/>
        </w:rPr>
        <w:t>
      Көрсетілетін қызметті беруші мемлекеттік қызмет көрсету стандартының 8-тармағында көзделген тізбеге сәйкес құжаттардың толық емес топтамасын ұсынған кезде, қолданылу мерзімі өтіп кеткен құжаттар ұсынылған жағдайда, көрсетілетін қызметті алушының цифрлық құжаттар сервисінде дербес деректерге қол жеткізуге келісімнің болмауы кезінде мемлекеттік қызмет көрсетуден бас тартады.</w:t>
      </w:r>
    </w:p>
    <w:p>
      <w:pPr>
        <w:spacing w:after="0"/>
        <w:ind w:left="0"/>
        <w:jc w:val="both"/>
      </w:pPr>
      <w:r>
        <w:rPr>
          <w:rFonts w:ascii="Times New Roman"/>
          <w:b w:val="false"/>
          <w:i w:val="false"/>
          <w:color w:val="000000"/>
          <w:sz w:val="28"/>
        </w:rPr>
        <w:t>
      Көрсетілетін қызметті алушы МСАК ұйымына жүгінген кезде мемлекеттік қызметті одан әрі қараудан бас тарту көрсетілетін қызметті берушінің уәкілетті тұлғасының немесе оның міндетін атқарушы тұлғаның қолы қойылған, өтінішті одан әрі қараудан бас тарту негіздері көрсетіле отырып, жеке хатпен ресімделеді.</w:t>
      </w:r>
    </w:p>
    <w:p>
      <w:pPr>
        <w:spacing w:after="0"/>
        <w:ind w:left="0"/>
        <w:jc w:val="both"/>
      </w:pPr>
      <w:r>
        <w:rPr>
          <w:rFonts w:ascii="Times New Roman"/>
          <w:b w:val="false"/>
          <w:i w:val="false"/>
          <w:color w:val="000000"/>
          <w:sz w:val="28"/>
        </w:rPr>
        <w:t>
      Көрсетілетін қызметті алушы портал арқылы жүгінген кезде көрсетілетін қызметті берушінің уәкілетті тұлғасының ЭЦҚ қойылған электрондық құжат нысанында көрсетілген қызметті алушының жеке кабинетіне мемлекеттік қызмет көрсетуден бас тартуын жолдайды.</w:t>
      </w:r>
    </w:p>
    <w:p>
      <w:pPr>
        <w:spacing w:after="0"/>
        <w:ind w:left="0"/>
        <w:jc w:val="both"/>
      </w:pPr>
      <w:r>
        <w:rPr>
          <w:rFonts w:ascii="Times New Roman"/>
          <w:b w:val="false"/>
          <w:i w:val="false"/>
          <w:color w:val="000000"/>
          <w:sz w:val="28"/>
        </w:rPr>
        <w:t>
      Мемлекеттік қызмет 1 (бір) жұмыс күні ішінде көрсетіледі.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17-тармақ жаңа редакцияда - ҚР Денсаулық сақтау министрінің 29.07.2022 </w:t>
      </w:r>
      <w:r>
        <w:rPr>
          <w:rFonts w:ascii="Times New Roman"/>
          <w:b w:val="false"/>
          <w:i w:val="false"/>
          <w:color w:val="ff0000"/>
          <w:sz w:val="28"/>
        </w:rPr>
        <w:t>№ ҚР ДСМ-69</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47" w:id="126"/>
    <w:p>
      <w:pPr>
        <w:spacing w:after="0"/>
        <w:ind w:left="0"/>
        <w:jc w:val="both"/>
      </w:pPr>
      <w:r>
        <w:rPr>
          <w:rFonts w:ascii="Times New Roman"/>
          <w:b w:val="false"/>
          <w:i w:val="false"/>
          <w:color w:val="000000"/>
          <w:sz w:val="28"/>
        </w:rPr>
        <w:t xml:space="preserve">
      18. Көрсетілетін қызметті беруші Заңның 5-бабы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тәртіппен мемлекеттік қызметтер көрсетуді мониторингтеу мақсатында мониторингтің ақпараттық жүйесіне "Пациенттерге стационарға емдеуге жатқызуға жолдама беру" мемлекеттік қызмет көрсету туралы деректерді енгізуді қамтамасыз етеді.</w:t>
      </w:r>
    </w:p>
    <w:bookmarkEnd w:id="126"/>
    <w:bookmarkStart w:name="z148" w:id="127"/>
    <w:p>
      <w:pPr>
        <w:spacing w:after="0"/>
        <w:ind w:left="0"/>
        <w:jc w:val="both"/>
      </w:pPr>
      <w:r>
        <w:rPr>
          <w:rFonts w:ascii="Times New Roman"/>
          <w:b w:val="false"/>
          <w:i w:val="false"/>
          <w:color w:val="000000"/>
          <w:sz w:val="28"/>
        </w:rPr>
        <w:t>
      19. Денсаулық сақтау ұйымының басшылығы, науқастардың құқықтарын қорғау мақсатында, халықтың әлеуметтік қорғалмаған топтары: он сегіз жасқа дейінгі балалар, жүкті әйелдер, Ұлы Отан соғысының қатысушылары, мүгедектер, көп балалы аналар, зейнеткерлер, әлеуметтік мәні бар аурулармен ауыратын науқастар үшін ғылыми ұйымдар үшін жоспарлы емдеуге жатқызу көлемінің 15 %-ы шегінде, меншік нысанына қарамастан аудандық, қалалық, облыстық деңгейдегі денсаулық сақтау ұйымдары үшін 10 %-ы кезінде пациентті жоспарлы емдеуге жатқызу туралы шешімді дербес қабылдайды.</w:t>
      </w:r>
    </w:p>
    <w:bookmarkEnd w:id="127"/>
    <w:bookmarkStart w:name="z149" w:id="128"/>
    <w:p>
      <w:pPr>
        <w:spacing w:after="0"/>
        <w:ind w:left="0"/>
        <w:jc w:val="both"/>
      </w:pPr>
      <w:r>
        <w:rPr>
          <w:rFonts w:ascii="Times New Roman"/>
          <w:b w:val="false"/>
          <w:i w:val="false"/>
          <w:color w:val="000000"/>
          <w:sz w:val="28"/>
        </w:rPr>
        <w:t>
      Коронавирус инфекциясынан болған пандемия кезеңінде осы тармақтың бірінші бөлігінде көрсетілген адамдар үшін № ҚР ДСМ-238/2020 бұйрықтың 19-тармағына сәйкес жоспарлы емдеуге жатқызу жүргізіледі.</w:t>
      </w:r>
    </w:p>
    <w:bookmarkEnd w:id="128"/>
    <w:bookmarkStart w:name="z150" w:id="129"/>
    <w:p>
      <w:pPr>
        <w:spacing w:after="0"/>
        <w:ind w:left="0"/>
        <w:jc w:val="both"/>
      </w:pPr>
      <w:r>
        <w:rPr>
          <w:rFonts w:ascii="Times New Roman"/>
          <w:b w:val="false"/>
          <w:i w:val="false"/>
          <w:color w:val="000000"/>
          <w:sz w:val="28"/>
        </w:rPr>
        <w:t>
      20. Денсаулық сақтау ұйымының қабылдау бөлімшесінің дәрігері, медициналық көрсеткішері бар өз бетінше жүгінген науқастарды денсаулық сақтау ұйымарына (немесе) құрылымдық бөлімшелерге жүгінген күні жоспарлы емдеуге жатқызуды жүзеге асырады:</w:t>
      </w:r>
    </w:p>
    <w:bookmarkEnd w:id="129"/>
    <w:bookmarkStart w:name="z151" w:id="130"/>
    <w:p>
      <w:pPr>
        <w:spacing w:after="0"/>
        <w:ind w:left="0"/>
        <w:jc w:val="both"/>
      </w:pPr>
      <w:r>
        <w:rPr>
          <w:rFonts w:ascii="Times New Roman"/>
          <w:b w:val="false"/>
          <w:i w:val="false"/>
          <w:color w:val="000000"/>
          <w:sz w:val="28"/>
        </w:rPr>
        <w:t>
      инфекциялық, психиатриялық, психоневрологиялық, туберкулезге қарсы, наркологиялық, тері-венерологиялық, онкологиялық, Ұлы Отан соғысының мүгедектеріне және оларға теңестірілген адамдарға арналған госпитальдер, хоспистер мен мейіргерлік күтім ауруханалары, перинаталдық көмекті өңірлендіруді ескере отырып, перинаталдық орталық (босандыру бөлімшесі);</w:t>
      </w:r>
    </w:p>
    <w:bookmarkEnd w:id="130"/>
    <w:bookmarkStart w:name="z152" w:id="131"/>
    <w:p>
      <w:pPr>
        <w:spacing w:after="0"/>
        <w:ind w:left="0"/>
        <w:jc w:val="both"/>
      </w:pPr>
      <w:r>
        <w:rPr>
          <w:rFonts w:ascii="Times New Roman"/>
          <w:b w:val="false"/>
          <w:i w:val="false"/>
          <w:color w:val="000000"/>
          <w:sz w:val="28"/>
        </w:rPr>
        <w:t>
      меншік деңгейі мен нысанына қарамастан көп бейінді ауруханалар емдеудің кезекті кезеңіне (консервативтік, оперативті) және мүгедекті оңалтудың жеке бағдарламасының медициналық бөлігіне сәйкес қалпына келтіру емі және медициналық оңалту жөніндегі іс-шараларды жүргізу жүзеге асырады.</w:t>
      </w:r>
    </w:p>
    <w:bookmarkEnd w:id="131"/>
    <w:bookmarkStart w:name="z153" w:id="132"/>
    <w:p>
      <w:pPr>
        <w:spacing w:after="0"/>
        <w:ind w:left="0"/>
        <w:jc w:val="both"/>
      </w:pPr>
      <w:r>
        <w:rPr>
          <w:rFonts w:ascii="Times New Roman"/>
          <w:b w:val="false"/>
          <w:i w:val="false"/>
          <w:color w:val="000000"/>
          <w:sz w:val="28"/>
        </w:rPr>
        <w:t>
      21. Жоспарлы емдеуге жатқызуды ұйымдастыру кезінде, емдеуге жатқызу үдерісінің кезеңдері, рұқсат етілген шектерден асып кеткен жағдайда, штаттан тыс мәселелер туындайды:</w:t>
      </w:r>
    </w:p>
    <w:bookmarkEnd w:id="132"/>
    <w:bookmarkStart w:name="z154" w:id="133"/>
    <w:p>
      <w:pPr>
        <w:spacing w:after="0"/>
        <w:ind w:left="0"/>
        <w:jc w:val="both"/>
      </w:pPr>
      <w:r>
        <w:rPr>
          <w:rFonts w:ascii="Times New Roman"/>
          <w:b w:val="false"/>
          <w:i w:val="false"/>
          <w:color w:val="000000"/>
          <w:sz w:val="28"/>
        </w:rPr>
        <w:t>
      1) болмай қалған жоспарлы емдеуге жатқызу:</w:t>
      </w:r>
    </w:p>
    <w:bookmarkEnd w:id="133"/>
    <w:bookmarkStart w:name="z155" w:id="134"/>
    <w:p>
      <w:pPr>
        <w:spacing w:after="0"/>
        <w:ind w:left="0"/>
        <w:jc w:val="both"/>
      </w:pPr>
      <w:r>
        <w:rPr>
          <w:rFonts w:ascii="Times New Roman"/>
          <w:b w:val="false"/>
          <w:i w:val="false"/>
          <w:color w:val="000000"/>
          <w:sz w:val="28"/>
        </w:rPr>
        <w:t>
      жоспарлы емдеуге жатқызуға медициналық көрсетілімдердің болмауы;</w:t>
      </w:r>
    </w:p>
    <w:bookmarkEnd w:id="134"/>
    <w:bookmarkStart w:name="z156" w:id="135"/>
    <w:p>
      <w:pPr>
        <w:spacing w:after="0"/>
        <w:ind w:left="0"/>
        <w:jc w:val="both"/>
      </w:pPr>
      <w:r>
        <w:rPr>
          <w:rFonts w:ascii="Times New Roman"/>
          <w:b w:val="false"/>
          <w:i w:val="false"/>
          <w:color w:val="000000"/>
          <w:sz w:val="28"/>
        </w:rPr>
        <w:t>
      емдеуге жатқызу кезінде медициналық қарсы көрсетілімдердің болуы;</w:t>
      </w:r>
    </w:p>
    <w:bookmarkEnd w:id="135"/>
    <w:bookmarkStart w:name="z157" w:id="136"/>
    <w:p>
      <w:pPr>
        <w:spacing w:after="0"/>
        <w:ind w:left="0"/>
        <w:jc w:val="both"/>
      </w:pPr>
      <w:r>
        <w:rPr>
          <w:rFonts w:ascii="Times New Roman"/>
          <w:b w:val="false"/>
          <w:i w:val="false"/>
          <w:color w:val="000000"/>
          <w:sz w:val="28"/>
        </w:rPr>
        <w:t>
      2) жоспарлы емдеуге жатқызу деңгейіне теріс әсер ететін жағдайлар: жолдаманы Порталда тіркегеннен кейін пациенттің емдеуге жатқызудан жазбаша бас тартуы;</w:t>
      </w:r>
    </w:p>
    <w:bookmarkEnd w:id="136"/>
    <w:bookmarkStart w:name="z158" w:id="137"/>
    <w:p>
      <w:pPr>
        <w:spacing w:after="0"/>
        <w:ind w:left="0"/>
        <w:jc w:val="both"/>
      </w:pPr>
      <w:r>
        <w:rPr>
          <w:rFonts w:ascii="Times New Roman"/>
          <w:b w:val="false"/>
          <w:i w:val="false"/>
          <w:color w:val="000000"/>
          <w:sz w:val="28"/>
        </w:rPr>
        <w:t>
      пациенттің емдеуге жатқызуға келмеуі;</w:t>
      </w:r>
    </w:p>
    <w:bookmarkEnd w:id="137"/>
    <w:bookmarkStart w:name="z159" w:id="138"/>
    <w:p>
      <w:pPr>
        <w:spacing w:after="0"/>
        <w:ind w:left="0"/>
        <w:jc w:val="both"/>
      </w:pPr>
      <w:r>
        <w:rPr>
          <w:rFonts w:ascii="Times New Roman"/>
          <w:b w:val="false"/>
          <w:i w:val="false"/>
          <w:color w:val="000000"/>
          <w:sz w:val="28"/>
        </w:rPr>
        <w:t>
      емдеуге жатқызуға дейінгі кезеңде пациенттің өлімін тіркеу;</w:t>
      </w:r>
    </w:p>
    <w:bookmarkEnd w:id="138"/>
    <w:bookmarkStart w:name="z160" w:id="139"/>
    <w:p>
      <w:pPr>
        <w:spacing w:after="0"/>
        <w:ind w:left="0"/>
        <w:jc w:val="both"/>
      </w:pPr>
      <w:r>
        <w:rPr>
          <w:rFonts w:ascii="Times New Roman"/>
          <w:b w:val="false"/>
          <w:i w:val="false"/>
          <w:color w:val="000000"/>
          <w:sz w:val="28"/>
        </w:rPr>
        <w:t>
      шұғыл емдеуге жатқызу;</w:t>
      </w:r>
    </w:p>
    <w:bookmarkEnd w:id="139"/>
    <w:bookmarkStart w:name="z161" w:id="140"/>
    <w:p>
      <w:pPr>
        <w:spacing w:after="0"/>
        <w:ind w:left="0"/>
        <w:jc w:val="both"/>
      </w:pPr>
      <w:r>
        <w:rPr>
          <w:rFonts w:ascii="Times New Roman"/>
          <w:b w:val="false"/>
          <w:i w:val="false"/>
          <w:color w:val="000000"/>
          <w:sz w:val="28"/>
        </w:rPr>
        <w:t>
      емдеуге жатқызу рәсімінен тәуелсіз.</w:t>
      </w:r>
    </w:p>
    <w:bookmarkEnd w:id="140"/>
    <w:bookmarkStart w:name="z162" w:id="141"/>
    <w:p>
      <w:pPr>
        <w:spacing w:after="0"/>
        <w:ind w:left="0"/>
        <w:jc w:val="both"/>
      </w:pPr>
      <w:r>
        <w:rPr>
          <w:rFonts w:ascii="Times New Roman"/>
          <w:b w:val="false"/>
          <w:i w:val="false"/>
          <w:color w:val="000000"/>
          <w:sz w:val="28"/>
        </w:rPr>
        <w:t>
      22. Штаттан тыс жағдайлар туындаған және тоқтатылған жағдайда денсаулық сақтау ұйымы 1 (бір) жұмыс күні ішінде облыстардың, республикалық маңызы бар қалалардың және астананың денсаулық сақтауды мемлекеттік басқарудың жергілікті органдарына, ӘлМСҚ және цифрлық денсаулық сақтау субъектісіне штаттан тыс жағдайлар туралы жазбаша хабарлама жібереді.</w:t>
      </w:r>
    </w:p>
    <w:bookmarkEnd w:id="141"/>
    <w:bookmarkStart w:name="z163" w:id="142"/>
    <w:p>
      <w:pPr>
        <w:spacing w:after="0"/>
        <w:ind w:left="0"/>
        <w:jc w:val="both"/>
      </w:pPr>
      <w:r>
        <w:rPr>
          <w:rFonts w:ascii="Times New Roman"/>
          <w:b w:val="false"/>
          <w:i w:val="false"/>
          <w:color w:val="000000"/>
          <w:sz w:val="28"/>
        </w:rPr>
        <w:t>
      Денсаулық сақтау ұйымының қызметі уақытша тоқтатылған жағдайда, ақпараттандыру субъектісі 1 (бір) жұмыс күні ішінде МСАК ұйымдарын және басқа да денсаулық сақтау ұйымдарын хабардар етеді.</w:t>
      </w:r>
    </w:p>
    <w:bookmarkEnd w:id="142"/>
    <w:bookmarkStart w:name="z164" w:id="143"/>
    <w:p>
      <w:pPr>
        <w:spacing w:after="0"/>
        <w:ind w:left="0"/>
        <w:jc w:val="both"/>
      </w:pPr>
      <w:r>
        <w:rPr>
          <w:rFonts w:ascii="Times New Roman"/>
          <w:b w:val="false"/>
          <w:i w:val="false"/>
          <w:color w:val="000000"/>
          <w:sz w:val="28"/>
        </w:rPr>
        <w:t>
      Жауапты маман пациенттің назарына форс-мажорлық жағдайлардың туындағаны туралы жеткізеді және басқа денсаулық сақтау ұйымын таңдауды немесе оның қызметі қайта басталғаннан кейін бұрын таңдалған денсаулық сақтау ұйымына жатқызуды ұсынады.</w:t>
      </w:r>
    </w:p>
    <w:bookmarkEnd w:id="143"/>
    <w:bookmarkStart w:name="z165" w:id="144"/>
    <w:p>
      <w:pPr>
        <w:spacing w:after="0"/>
        <w:ind w:left="0"/>
        <w:jc w:val="both"/>
      </w:pPr>
      <w:r>
        <w:rPr>
          <w:rFonts w:ascii="Times New Roman"/>
          <w:b w:val="false"/>
          <w:i w:val="false"/>
          <w:color w:val="000000"/>
          <w:sz w:val="28"/>
        </w:rPr>
        <w:t>
      Емдеуге жатқызуға жолдама электрондық тіркеу порталында үш сағаттан артық іске асырылмаған жағдайда денсаулық сақтау ұйымы жоспарлы емдеуге жатқызуға жіберу процесінің үздіксіздігін мынадай ретпен қамтамасыз етеді:</w:t>
      </w:r>
    </w:p>
    <w:bookmarkEnd w:id="144"/>
    <w:bookmarkStart w:name="z166" w:id="145"/>
    <w:p>
      <w:pPr>
        <w:spacing w:after="0"/>
        <w:ind w:left="0"/>
        <w:jc w:val="both"/>
      </w:pPr>
      <w:r>
        <w:rPr>
          <w:rFonts w:ascii="Times New Roman"/>
          <w:b w:val="false"/>
          <w:i w:val="false"/>
          <w:color w:val="000000"/>
          <w:sz w:val="28"/>
        </w:rPr>
        <w:t>
      1) МСАК ұйымы немесе басқа денсаулық сақтау ұйымы, келісілген күні емдеуге жатқызуға арналған жолдаманы қағаз жүзінде рәсімдейді;</w:t>
      </w:r>
    </w:p>
    <w:bookmarkEnd w:id="145"/>
    <w:bookmarkStart w:name="z167" w:id="146"/>
    <w:p>
      <w:pPr>
        <w:spacing w:after="0"/>
        <w:ind w:left="0"/>
        <w:jc w:val="both"/>
      </w:pPr>
      <w:r>
        <w:rPr>
          <w:rFonts w:ascii="Times New Roman"/>
          <w:b w:val="false"/>
          <w:i w:val="false"/>
          <w:color w:val="000000"/>
          <w:sz w:val="28"/>
        </w:rPr>
        <w:t>
      2) денсаулық сақтау ұйымы пациентті емдеуге жатқызу күні қағаз жеткізгініне сәйкес жүзеге асады;</w:t>
      </w:r>
    </w:p>
    <w:bookmarkEnd w:id="146"/>
    <w:bookmarkStart w:name="z168" w:id="147"/>
    <w:p>
      <w:pPr>
        <w:spacing w:after="0"/>
        <w:ind w:left="0"/>
        <w:jc w:val="both"/>
      </w:pPr>
      <w:r>
        <w:rPr>
          <w:rFonts w:ascii="Times New Roman"/>
          <w:b w:val="false"/>
          <w:i w:val="false"/>
          <w:color w:val="000000"/>
          <w:sz w:val="28"/>
        </w:rPr>
        <w:t>
      3) МСАК ұйымы немесе басқа денсаулық сақтау ұйымы медициналық ақпараттық жүйенің жұмысы тікелей қайта басталғаннан кейін қағаз жеткізгіштегі деректері негізінде медициналық ақпараттық жүйені ажырату кезеңінде емдеуге жатқызылған немесе емдеуге жатқызуға жоспарланған пациенттердің жолдамаларын порталда тіркеуді қамтамасыз етеді;</w:t>
      </w:r>
    </w:p>
    <w:bookmarkEnd w:id="147"/>
    <w:bookmarkStart w:name="z169" w:id="148"/>
    <w:p>
      <w:pPr>
        <w:spacing w:after="0"/>
        <w:ind w:left="0"/>
        <w:jc w:val="both"/>
      </w:pPr>
      <w:r>
        <w:rPr>
          <w:rFonts w:ascii="Times New Roman"/>
          <w:b w:val="false"/>
          <w:i w:val="false"/>
          <w:color w:val="000000"/>
          <w:sz w:val="28"/>
        </w:rPr>
        <w:t>
      4) цифрлық денсаулық сақтау субъектісі:</w:t>
      </w:r>
    </w:p>
    <w:bookmarkEnd w:id="148"/>
    <w:bookmarkStart w:name="z170" w:id="149"/>
    <w:p>
      <w:pPr>
        <w:spacing w:after="0"/>
        <w:ind w:left="0"/>
        <w:jc w:val="both"/>
      </w:pPr>
      <w:r>
        <w:rPr>
          <w:rFonts w:ascii="Times New Roman"/>
          <w:b w:val="false"/>
          <w:i w:val="false"/>
          <w:color w:val="000000"/>
          <w:sz w:val="28"/>
        </w:rPr>
        <w:t>
      үш сағаттан астам мерзімге емдеуге жатқызуға жолдаманың электрондық тіркеу порталында жұмыс істемеу фактісі туралы хаттаманы рәсімдейді;</w:t>
      </w:r>
    </w:p>
    <w:bookmarkEnd w:id="149"/>
    <w:bookmarkStart w:name="z171" w:id="150"/>
    <w:p>
      <w:pPr>
        <w:spacing w:after="0"/>
        <w:ind w:left="0"/>
        <w:jc w:val="both"/>
      </w:pPr>
      <w:r>
        <w:rPr>
          <w:rFonts w:ascii="Times New Roman"/>
          <w:b w:val="false"/>
          <w:i w:val="false"/>
          <w:color w:val="000000"/>
          <w:sz w:val="28"/>
        </w:rPr>
        <w:t>
      МСАК ұйымынан немесе медициналық ұйымнан қағаз жеткізгіштерде жоспарлы емдеуге жатқызуға жіберу фактілері бойынша ақпаратты сұратады;</w:t>
      </w:r>
    </w:p>
    <w:bookmarkEnd w:id="150"/>
    <w:bookmarkStart w:name="z172" w:id="151"/>
    <w:p>
      <w:pPr>
        <w:spacing w:after="0"/>
        <w:ind w:left="0"/>
        <w:jc w:val="both"/>
      </w:pPr>
      <w:r>
        <w:rPr>
          <w:rFonts w:ascii="Times New Roman"/>
          <w:b w:val="false"/>
          <w:i w:val="false"/>
          <w:color w:val="000000"/>
          <w:sz w:val="28"/>
        </w:rPr>
        <w:t>
      қағаз жеткізгіштегі деректерге сәйкес жолдамаларды порталға тіркеу процесін үйлестіреді.</w:t>
      </w:r>
    </w:p>
    <w:bookmarkEnd w:id="151"/>
    <w:bookmarkStart w:name="z173" w:id="152"/>
    <w:p>
      <w:pPr>
        <w:spacing w:after="0"/>
        <w:ind w:left="0"/>
        <w:jc w:val="both"/>
      </w:pPr>
      <w:r>
        <w:rPr>
          <w:rFonts w:ascii="Times New Roman"/>
          <w:b w:val="false"/>
          <w:i w:val="false"/>
          <w:color w:val="000000"/>
          <w:sz w:val="28"/>
        </w:rPr>
        <w:t>
      23. Жолдамаларды порталдағы емдеуге жатқызуға дейінгі кезеңде пациенттің қайтыс болуы себебі бойынша "күту парағынан" алу кезінде ақпараттандыру субъектісіне мәліметтер (алу тіркелген күннен бастап үш жұмыс күні ішінде): сот-медициналық сараптамаға жататын жағдайларды қоспағанда, № ҚР ЖЖМ-175/2020 бұйрықпен бекітілген № 045/е нысаны бойынша амбулаториялық картадан үзінді көшірме, қайтыс болу туралы дәрігерлік куәліктің көшірмесі ұсынылады.</w:t>
      </w:r>
    </w:p>
    <w:bookmarkEnd w:id="152"/>
    <w:bookmarkStart w:name="z174" w:id="153"/>
    <w:p>
      <w:pPr>
        <w:spacing w:after="0"/>
        <w:ind w:left="0"/>
        <w:jc w:val="both"/>
      </w:pPr>
      <w:r>
        <w:rPr>
          <w:rFonts w:ascii="Times New Roman"/>
          <w:b w:val="false"/>
          <w:i w:val="false"/>
          <w:color w:val="000000"/>
          <w:sz w:val="28"/>
        </w:rPr>
        <w:t>
      24. Облыстардың, республикалық маңызы бар қалалардың және астананың денсаулық сақтауды мемлекеттік басқарудың жергілікті органдары:</w:t>
      </w:r>
    </w:p>
    <w:bookmarkEnd w:id="153"/>
    <w:bookmarkStart w:name="z175" w:id="154"/>
    <w:p>
      <w:pPr>
        <w:spacing w:after="0"/>
        <w:ind w:left="0"/>
        <w:jc w:val="both"/>
      </w:pPr>
      <w:r>
        <w:rPr>
          <w:rFonts w:ascii="Times New Roman"/>
          <w:b w:val="false"/>
          <w:i w:val="false"/>
          <w:color w:val="000000"/>
          <w:sz w:val="28"/>
        </w:rPr>
        <w:t>
      1) басқару шараларын қабылдай отырып, денсаулық сақтау ұйымдарының мынадай көрсеткіштеріне тұрақты мониторингті жүзеге асырады:</w:t>
      </w:r>
    </w:p>
    <w:bookmarkEnd w:id="154"/>
    <w:bookmarkStart w:name="z176" w:id="155"/>
    <w:p>
      <w:pPr>
        <w:spacing w:after="0"/>
        <w:ind w:left="0"/>
        <w:jc w:val="both"/>
      </w:pPr>
      <w:r>
        <w:rPr>
          <w:rFonts w:ascii="Times New Roman"/>
          <w:b w:val="false"/>
          <w:i w:val="false"/>
          <w:color w:val="000000"/>
          <w:sz w:val="28"/>
        </w:rPr>
        <w:t>
      өңірде стационарлық көмекті тұтыну деңгейі;</w:t>
      </w:r>
    </w:p>
    <w:bookmarkEnd w:id="155"/>
    <w:bookmarkStart w:name="z177" w:id="156"/>
    <w:p>
      <w:pPr>
        <w:spacing w:after="0"/>
        <w:ind w:left="0"/>
        <w:jc w:val="both"/>
      </w:pPr>
      <w:r>
        <w:rPr>
          <w:rFonts w:ascii="Times New Roman"/>
          <w:b w:val="false"/>
          <w:i w:val="false"/>
          <w:color w:val="000000"/>
          <w:sz w:val="28"/>
        </w:rPr>
        <w:t>
      төсек қорының жұмысы және оны ұтымды ету;</w:t>
      </w:r>
    </w:p>
    <w:bookmarkEnd w:id="156"/>
    <w:bookmarkStart w:name="z178" w:id="157"/>
    <w:p>
      <w:pPr>
        <w:spacing w:after="0"/>
        <w:ind w:left="0"/>
        <w:jc w:val="both"/>
      </w:pPr>
      <w:r>
        <w:rPr>
          <w:rFonts w:ascii="Times New Roman"/>
          <w:b w:val="false"/>
          <w:i w:val="false"/>
          <w:color w:val="000000"/>
          <w:sz w:val="28"/>
        </w:rPr>
        <w:t>
      төсектерді олардың сұранысына сәйкес қайта бейіндеу;</w:t>
      </w:r>
    </w:p>
    <w:bookmarkEnd w:id="157"/>
    <w:bookmarkStart w:name="z179" w:id="158"/>
    <w:p>
      <w:pPr>
        <w:spacing w:after="0"/>
        <w:ind w:left="0"/>
        <w:jc w:val="both"/>
      </w:pPr>
      <w:r>
        <w:rPr>
          <w:rFonts w:ascii="Times New Roman"/>
          <w:b w:val="false"/>
          <w:i w:val="false"/>
          <w:color w:val="000000"/>
          <w:sz w:val="28"/>
        </w:rPr>
        <w:t>
      тәуліктік және күндізгі стационарларда емделген жағдайлардың құрылымы;</w:t>
      </w:r>
    </w:p>
    <w:bookmarkEnd w:id="158"/>
    <w:bookmarkStart w:name="z180" w:id="159"/>
    <w:p>
      <w:pPr>
        <w:spacing w:after="0"/>
        <w:ind w:left="0"/>
        <w:jc w:val="both"/>
      </w:pPr>
      <w:r>
        <w:rPr>
          <w:rFonts w:ascii="Times New Roman"/>
          <w:b w:val="false"/>
          <w:i w:val="false"/>
          <w:color w:val="000000"/>
          <w:sz w:val="28"/>
        </w:rPr>
        <w:t>
      негізсіз емдеуге жатқызу;</w:t>
      </w:r>
    </w:p>
    <w:bookmarkEnd w:id="159"/>
    <w:bookmarkStart w:name="z181" w:id="160"/>
    <w:p>
      <w:pPr>
        <w:spacing w:after="0"/>
        <w:ind w:left="0"/>
        <w:jc w:val="both"/>
      </w:pPr>
      <w:r>
        <w:rPr>
          <w:rFonts w:ascii="Times New Roman"/>
          <w:b w:val="false"/>
          <w:i w:val="false"/>
          <w:color w:val="000000"/>
          <w:sz w:val="28"/>
        </w:rPr>
        <w:t>
      штаттан тыс жағдайлар.</w:t>
      </w:r>
    </w:p>
    <w:bookmarkEnd w:id="160"/>
    <w:bookmarkStart w:name="z182" w:id="161"/>
    <w:p>
      <w:pPr>
        <w:spacing w:after="0"/>
        <w:ind w:left="0"/>
        <w:jc w:val="left"/>
      </w:pPr>
      <w:r>
        <w:rPr>
          <w:rFonts w:ascii="Times New Roman"/>
          <w:b/>
          <w:i w:val="false"/>
          <w:color w:val="000000"/>
        </w:rPr>
        <w:t xml:space="preserve"> 2-параграф. "Стационарлық науқастың медициналық картасынан үзінді көшірме беру" мемлекеттік көрсетілетін қызметтерді көрсету тәртібі</w:t>
      </w:r>
    </w:p>
    <w:bookmarkEnd w:id="161"/>
    <w:bookmarkStart w:name="z183" w:id="162"/>
    <w:p>
      <w:pPr>
        <w:spacing w:after="0"/>
        <w:ind w:left="0"/>
        <w:jc w:val="both"/>
      </w:pPr>
      <w:r>
        <w:rPr>
          <w:rFonts w:ascii="Times New Roman"/>
          <w:b w:val="false"/>
          <w:i w:val="false"/>
          <w:color w:val="000000"/>
          <w:sz w:val="28"/>
        </w:rPr>
        <w:t>
      25. Пациентті ТМККК шеңберінде және МӘМС жүйесінде денсаулық сақтау ұйымына емдеуге жатқызу:</w:t>
      </w:r>
    </w:p>
    <w:bookmarkEnd w:id="162"/>
    <w:bookmarkStart w:name="z184" w:id="163"/>
    <w:p>
      <w:pPr>
        <w:spacing w:after="0"/>
        <w:ind w:left="0"/>
        <w:jc w:val="both"/>
      </w:pPr>
      <w:r>
        <w:rPr>
          <w:rFonts w:ascii="Times New Roman"/>
          <w:b w:val="false"/>
          <w:i w:val="false"/>
          <w:color w:val="000000"/>
          <w:sz w:val="28"/>
        </w:rPr>
        <w:t xml:space="preserve">
      осы Стандартқа </w:t>
      </w:r>
      <w:r>
        <w:rPr>
          <w:rFonts w:ascii="Times New Roman"/>
          <w:b w:val="false"/>
          <w:i w:val="false"/>
          <w:color w:val="000000"/>
          <w:sz w:val="28"/>
        </w:rPr>
        <w:t>10-қосымшаға</w:t>
      </w:r>
      <w:r>
        <w:rPr>
          <w:rFonts w:ascii="Times New Roman"/>
          <w:b w:val="false"/>
          <w:i w:val="false"/>
          <w:color w:val="000000"/>
          <w:sz w:val="28"/>
        </w:rPr>
        <w:t xml:space="preserve"> сәйкес тәулік бойы бақыланатын стационарға емделуге жататын аурулардың халықаралық жіктемесінің (бұдан әрі- АХЖ) 10 қарауының кодтары бойынша диагноздардың тізбесіне сәйкес;</w:t>
      </w:r>
    </w:p>
    <w:bookmarkEnd w:id="163"/>
    <w:bookmarkStart w:name="z185" w:id="164"/>
    <w:p>
      <w:pPr>
        <w:spacing w:after="0"/>
        <w:ind w:left="0"/>
        <w:jc w:val="both"/>
      </w:pPr>
      <w:r>
        <w:rPr>
          <w:rFonts w:ascii="Times New Roman"/>
          <w:b w:val="false"/>
          <w:i w:val="false"/>
          <w:color w:val="000000"/>
          <w:sz w:val="28"/>
        </w:rPr>
        <w:t xml:space="preserve">
      осы Стандартқа </w:t>
      </w:r>
      <w:r>
        <w:rPr>
          <w:rFonts w:ascii="Times New Roman"/>
          <w:b w:val="false"/>
          <w:i w:val="false"/>
          <w:color w:val="000000"/>
          <w:sz w:val="28"/>
        </w:rPr>
        <w:t>11-қосымшаға</w:t>
      </w:r>
      <w:r>
        <w:rPr>
          <w:rFonts w:ascii="Times New Roman"/>
          <w:b w:val="false"/>
          <w:i w:val="false"/>
          <w:color w:val="000000"/>
          <w:sz w:val="28"/>
        </w:rPr>
        <w:t xml:space="preserve"> сәйкес тәулік бойы бақыланатын стационарға басым емдеу үшін АХЖ– 9 кодтары бойынша операциялар мен манипуляциялар тізбесіне сәйкес;</w:t>
      </w:r>
    </w:p>
    <w:bookmarkEnd w:id="164"/>
    <w:bookmarkStart w:name="z186" w:id="165"/>
    <w:p>
      <w:pPr>
        <w:spacing w:after="0"/>
        <w:ind w:left="0"/>
        <w:jc w:val="both"/>
      </w:pPr>
      <w:r>
        <w:rPr>
          <w:rFonts w:ascii="Times New Roman"/>
          <w:b w:val="false"/>
          <w:i w:val="false"/>
          <w:color w:val="000000"/>
          <w:sz w:val="28"/>
        </w:rPr>
        <w:t xml:space="preserve">
      26. АХЖ–10 коды бойынша аурулардың тізбесіне кірмеген ауруы бар адамдар стационарлық жағдайларда емдеу үшін осы Стандартқа </w:t>
      </w:r>
      <w:r>
        <w:rPr>
          <w:rFonts w:ascii="Times New Roman"/>
          <w:b w:val="false"/>
          <w:i w:val="false"/>
          <w:color w:val="000000"/>
          <w:sz w:val="28"/>
        </w:rPr>
        <w:t>12-қосымшаға</w:t>
      </w:r>
      <w:r>
        <w:rPr>
          <w:rFonts w:ascii="Times New Roman"/>
          <w:b w:val="false"/>
          <w:i w:val="false"/>
          <w:color w:val="000000"/>
          <w:sz w:val="28"/>
        </w:rPr>
        <w:t xml:space="preserve"> сәйкес жүзеге асырылады.</w:t>
      </w:r>
    </w:p>
    <w:bookmarkEnd w:id="165"/>
    <w:bookmarkStart w:name="z187" w:id="166"/>
    <w:p>
      <w:pPr>
        <w:spacing w:after="0"/>
        <w:ind w:left="0"/>
        <w:jc w:val="both"/>
      </w:pPr>
      <w:r>
        <w:rPr>
          <w:rFonts w:ascii="Times New Roman"/>
          <w:b w:val="false"/>
          <w:i w:val="false"/>
          <w:color w:val="000000"/>
          <w:sz w:val="28"/>
        </w:rPr>
        <w:t>
      27. Жоспарлы емдеуге жатқызуды алуға денсаулық сақтау ұйымының қабылдау бөлімшесінде пациенттерді қабылдау және тіркеу ұйымның бекітілген жұмыс кестесіне сәйкес жұмыс уақытында, жүгінген сәттен бастап 60 минуттың ішінде жүзеге асырылады. Шұғыл медициналық көмек тәулік бойы көрсетіледі. Қабылдау бөлімшесінде консилиум ұйымдастырылады (көрсеткіші бойынша).</w:t>
      </w:r>
    </w:p>
    <w:bookmarkEnd w:id="166"/>
    <w:bookmarkStart w:name="z188" w:id="167"/>
    <w:p>
      <w:pPr>
        <w:spacing w:after="0"/>
        <w:ind w:left="0"/>
        <w:jc w:val="both"/>
      </w:pPr>
      <w:r>
        <w:rPr>
          <w:rFonts w:ascii="Times New Roman"/>
          <w:b w:val="false"/>
          <w:i w:val="false"/>
          <w:color w:val="000000"/>
          <w:sz w:val="28"/>
        </w:rPr>
        <w:t>
      Толық зерттеп–қарау және қарсы көрсетілімдер болмаған кезде бейінді бөлімшеге емдеуге жатқызу жүзеге асырылады.</w:t>
      </w:r>
    </w:p>
    <w:bookmarkEnd w:id="167"/>
    <w:bookmarkStart w:name="z189" w:id="168"/>
    <w:p>
      <w:pPr>
        <w:spacing w:after="0"/>
        <w:ind w:left="0"/>
        <w:jc w:val="both"/>
      </w:pPr>
      <w:r>
        <w:rPr>
          <w:rFonts w:ascii="Times New Roman"/>
          <w:b w:val="false"/>
          <w:i w:val="false"/>
          <w:color w:val="000000"/>
          <w:sz w:val="28"/>
        </w:rPr>
        <w:t>
      28. Науқастарды денсаулық сақтау ұйымына емдеуге жатқызу жағдайында № ҚР ДСМ – 175/2020 бұйрықпен бекітілген нысандар тағайындау парағымен № 001/е нысаны бойынша "Стационарлық пациенттің медициналық картасы", оның ішінде медициналық ақпараттық жүйелер арқылы ресімделеді.</w:t>
      </w:r>
    </w:p>
    <w:bookmarkEnd w:id="1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29. Алып тасталды - ҚР Денсаулық сақтау министрінің 29.07.2022 </w:t>
      </w:r>
      <w:r>
        <w:rPr>
          <w:rFonts w:ascii="Times New Roman"/>
          <w:b w:val="false"/>
          <w:i w:val="false"/>
          <w:color w:val="ff0000"/>
          <w:sz w:val="28"/>
        </w:rPr>
        <w:t>№ ҚР ДСМ-69</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92" w:id="169"/>
    <w:p>
      <w:pPr>
        <w:spacing w:after="0"/>
        <w:ind w:left="0"/>
        <w:jc w:val="both"/>
      </w:pPr>
      <w:r>
        <w:rPr>
          <w:rFonts w:ascii="Times New Roman"/>
          <w:b w:val="false"/>
          <w:i w:val="false"/>
          <w:color w:val="000000"/>
          <w:sz w:val="28"/>
        </w:rPr>
        <w:t>
      30. Медициналық авиацияның мобилдік бригадасы жеткізген пациент денсаулық сақтау ұйымы басшылығының алдын ала хабарламасы бойынша бейінді бөлімшеге жатқызылады.</w:t>
      </w:r>
    </w:p>
    <w:bookmarkEnd w:id="169"/>
    <w:bookmarkStart w:name="z193" w:id="170"/>
    <w:p>
      <w:pPr>
        <w:spacing w:after="0"/>
        <w:ind w:left="0"/>
        <w:jc w:val="both"/>
      </w:pPr>
      <w:r>
        <w:rPr>
          <w:rFonts w:ascii="Times New Roman"/>
          <w:b w:val="false"/>
          <w:i w:val="false"/>
          <w:color w:val="000000"/>
          <w:sz w:val="28"/>
        </w:rPr>
        <w:t>
      31. Шұғыл емдеуге жатқызу кезінде пациенттерді Порталда тіркеуді денсаулық сақтау ұйымының қабылдау бөлімшесінің мамандары жүзеге асырады.</w:t>
      </w:r>
    </w:p>
    <w:bookmarkEnd w:id="170"/>
    <w:bookmarkStart w:name="z194" w:id="171"/>
    <w:p>
      <w:pPr>
        <w:spacing w:after="0"/>
        <w:ind w:left="0"/>
        <w:jc w:val="both"/>
      </w:pPr>
      <w:r>
        <w:rPr>
          <w:rFonts w:ascii="Times New Roman"/>
          <w:b w:val="false"/>
          <w:i w:val="false"/>
          <w:color w:val="000000"/>
          <w:sz w:val="28"/>
        </w:rPr>
        <w:t>
      32. Порталда денсаулық сақтау ұйымының қабылдау бөлімшесіне жүгінген пациенттер туралы деректерді тіркеу пациенттерді емдеуге жатқызуға және емдеуге жатқызудан бас тартуды есепке алу үшін электрондық форматта жүзеге асырылады.</w:t>
      </w:r>
    </w:p>
    <w:bookmarkEnd w:id="171"/>
    <w:bookmarkStart w:name="z195" w:id="172"/>
    <w:p>
      <w:pPr>
        <w:spacing w:after="0"/>
        <w:ind w:left="0"/>
        <w:jc w:val="both"/>
      </w:pPr>
      <w:r>
        <w:rPr>
          <w:rFonts w:ascii="Times New Roman"/>
          <w:b w:val="false"/>
          <w:i w:val="false"/>
          <w:color w:val="000000"/>
          <w:sz w:val="28"/>
        </w:rPr>
        <w:t xml:space="preserve">
      33. Денсаулық сақтау ұйымдары апта сайын осы Стандартқа </w:t>
      </w:r>
      <w:r>
        <w:rPr>
          <w:rFonts w:ascii="Times New Roman"/>
          <w:b w:val="false"/>
          <w:i w:val="false"/>
          <w:color w:val="000000"/>
          <w:sz w:val="28"/>
        </w:rPr>
        <w:t>6-қосымшаға</w:t>
      </w:r>
      <w:r>
        <w:rPr>
          <w:rFonts w:ascii="Times New Roman"/>
          <w:b w:val="false"/>
          <w:i w:val="false"/>
          <w:color w:val="000000"/>
          <w:sz w:val="28"/>
        </w:rPr>
        <w:t xml:space="preserve"> сәйкес нысан бойынша МСАК ұйымына немесе басқа денсаулық сақтау ұйымына пациенттің шұғыл емдеуге жатқызудан бас тартуы туралы ақпаратты электрондық жеткізгіштерде жібереді.</w:t>
      </w:r>
    </w:p>
    <w:bookmarkEnd w:id="172"/>
    <w:bookmarkStart w:name="z196" w:id="173"/>
    <w:p>
      <w:pPr>
        <w:spacing w:after="0"/>
        <w:ind w:left="0"/>
        <w:jc w:val="both"/>
      </w:pPr>
      <w:r>
        <w:rPr>
          <w:rFonts w:ascii="Times New Roman"/>
          <w:b w:val="false"/>
          <w:i w:val="false"/>
          <w:color w:val="000000"/>
          <w:sz w:val="28"/>
        </w:rPr>
        <w:t>
      Пациентті шұғыл емдеуге жатқызудан бас тарту толтырылғаннан кейін құжат талап ету бойынша пациенттің немесе заңды уәкілінің қолына беріледі.</w:t>
      </w:r>
    </w:p>
    <w:bookmarkEnd w:id="173"/>
    <w:bookmarkStart w:name="z197" w:id="174"/>
    <w:p>
      <w:pPr>
        <w:spacing w:after="0"/>
        <w:ind w:left="0"/>
        <w:jc w:val="both"/>
      </w:pPr>
      <w:r>
        <w:rPr>
          <w:rFonts w:ascii="Times New Roman"/>
          <w:b w:val="false"/>
          <w:i w:val="false"/>
          <w:color w:val="000000"/>
          <w:sz w:val="28"/>
        </w:rPr>
        <w:t>
      34. Шұғыл жағдайларда пациент денсаулық сақтау ұйымының қабылдау бөлімшесіне жедел медициналық жәрдем станциясының (бөлімшесінің) бригадасымен, МСАК жанындағы ЖМК бөлімшесінің бригадасымен, санитариялық авиацияның ұтқыр бригадасымен, басқа денсаулық сақтау ұйымдарынан жеткізіледі немесе өз бетінше жүгінеді. Жекелеген жағдайларда пациенттерді денсаулық сақтау ұйымына азаматтар немесе құқық қорғау органдарының қызметкерлері жеткізеді.</w:t>
      </w:r>
    </w:p>
    <w:bookmarkEnd w:id="174"/>
    <w:bookmarkStart w:name="z198" w:id="175"/>
    <w:p>
      <w:pPr>
        <w:spacing w:after="0"/>
        <w:ind w:left="0"/>
        <w:jc w:val="both"/>
      </w:pPr>
      <w:r>
        <w:rPr>
          <w:rFonts w:ascii="Times New Roman"/>
          <w:b w:val="false"/>
          <w:i w:val="false"/>
          <w:color w:val="000000"/>
          <w:sz w:val="28"/>
        </w:rPr>
        <w:t>
      35. Пациентте ЖТМҚ көрсету үшін медициналық көрсетілімдер болған кезде емдеуге жатқызу ҚР ДСМ-238/2020 бұйрыққа сәйкес жүзеге асырылады.</w:t>
      </w:r>
    </w:p>
    <w:bookmarkEnd w:id="175"/>
    <w:bookmarkStart w:name="z199" w:id="176"/>
    <w:p>
      <w:pPr>
        <w:spacing w:after="0"/>
        <w:ind w:left="0"/>
        <w:jc w:val="both"/>
      </w:pPr>
      <w:r>
        <w:rPr>
          <w:rFonts w:ascii="Times New Roman"/>
          <w:b w:val="false"/>
          <w:i w:val="false"/>
          <w:color w:val="000000"/>
          <w:sz w:val="28"/>
        </w:rPr>
        <w:t>
      36. Пациентті тасымалдау кезінде жедел медициналық жәрдем станциясының немесе МСАК жанындағы ЖМК бөлімшесінің диспетчері денсаулық сақтау ұйымының қабылдау бөлімшесіне пациенттің жеткізілгені туралы хабарлайды.</w:t>
      </w:r>
    </w:p>
    <w:bookmarkEnd w:id="176"/>
    <w:bookmarkStart w:name="z200" w:id="177"/>
    <w:p>
      <w:pPr>
        <w:spacing w:after="0"/>
        <w:ind w:left="0"/>
        <w:jc w:val="both"/>
      </w:pPr>
      <w:r>
        <w:rPr>
          <w:rFonts w:ascii="Times New Roman"/>
          <w:b w:val="false"/>
          <w:i w:val="false"/>
          <w:color w:val="000000"/>
          <w:sz w:val="28"/>
        </w:rPr>
        <w:t>
      37. Шұғыл стационарлық медициналық көмекті қызмет түріне сәйкес және меншік нысанына қарамастан ТМККК және (немесе) МӘМС шеңберінде тәулік бойы бақыланатын стационарда медициналық көмек көрсететін денсаулық сақтау субъектісі көрсетеді.</w:t>
      </w:r>
    </w:p>
    <w:bookmarkEnd w:id="177"/>
    <w:bookmarkStart w:name="z201" w:id="178"/>
    <w:p>
      <w:pPr>
        <w:spacing w:after="0"/>
        <w:ind w:left="0"/>
        <w:jc w:val="both"/>
      </w:pPr>
      <w:r>
        <w:rPr>
          <w:rFonts w:ascii="Times New Roman"/>
          <w:b w:val="false"/>
          <w:i w:val="false"/>
          <w:color w:val="000000"/>
          <w:sz w:val="28"/>
        </w:rPr>
        <w:t>
      38. Қабылдау бөлімшесінде қайтыс болған жағдайда пациенттің қайтыс болу фактісі осы медициналық ұйымға тіркеледі.</w:t>
      </w:r>
    </w:p>
    <w:bookmarkEnd w:id="178"/>
    <w:bookmarkStart w:name="z202" w:id="179"/>
    <w:p>
      <w:pPr>
        <w:spacing w:after="0"/>
        <w:ind w:left="0"/>
        <w:jc w:val="both"/>
      </w:pPr>
      <w:r>
        <w:rPr>
          <w:rFonts w:ascii="Times New Roman"/>
          <w:b w:val="false"/>
          <w:i w:val="false"/>
          <w:color w:val="000000"/>
          <w:sz w:val="28"/>
        </w:rPr>
        <w:t xml:space="preserve">
      39. Пациентті емдеуге жатқызу кезінде қабылдау бөлімшесінің дәрігері және (немесе) мейіргері "Жедел медициналық жәрдем, оның ішінде медициналық авиацияны тарта отырып көрсету қағидаларын бекіту туралы" Қазақстан Республикасы Денсаулық сақтау министрінің 2020 жылғы 30 қарашадағы № ҚР ДСМ-225/2020 </w:t>
      </w:r>
      <w:r>
        <w:rPr>
          <w:rFonts w:ascii="Times New Roman"/>
          <w:b w:val="false"/>
          <w:i w:val="false"/>
          <w:color w:val="000000"/>
          <w:sz w:val="28"/>
        </w:rPr>
        <w:t>бұйрыққа</w:t>
      </w:r>
      <w:r>
        <w:rPr>
          <w:rFonts w:ascii="Times New Roman"/>
          <w:b w:val="false"/>
          <w:i w:val="false"/>
          <w:color w:val="000000"/>
          <w:sz w:val="28"/>
        </w:rPr>
        <w:t xml:space="preserve"> (Нормативтік құқықтық актілерді мемлекеттік тіркеу тізілімінде № 21713 болып тіркелген) сәйкес триаж жүйесі бойынша бөледі.</w:t>
      </w:r>
    </w:p>
    <w:bookmarkEnd w:id="179"/>
    <w:bookmarkStart w:name="z203" w:id="180"/>
    <w:p>
      <w:pPr>
        <w:spacing w:after="0"/>
        <w:ind w:left="0"/>
        <w:jc w:val="both"/>
      </w:pPr>
      <w:r>
        <w:rPr>
          <w:rFonts w:ascii="Times New Roman"/>
          <w:b w:val="false"/>
          <w:i w:val="false"/>
          <w:color w:val="000000"/>
          <w:sz w:val="28"/>
        </w:rPr>
        <w:t>
      40. Пациенттің жай-күйін дәрігердің бағалауы аяқталғаннан кейін мейіргер түрлі-түсті (қызыл, сары, жасыл) таңбалауды жүргізеді.</w:t>
      </w:r>
    </w:p>
    <w:bookmarkEnd w:id="180"/>
    <w:bookmarkStart w:name="z204" w:id="181"/>
    <w:p>
      <w:pPr>
        <w:spacing w:after="0"/>
        <w:ind w:left="0"/>
        <w:jc w:val="both"/>
      </w:pPr>
      <w:r>
        <w:rPr>
          <w:rFonts w:ascii="Times New Roman"/>
          <w:b w:val="false"/>
          <w:i w:val="false"/>
          <w:color w:val="000000"/>
          <w:sz w:val="28"/>
        </w:rPr>
        <w:t>
      41. Пациентті бірінші топқа (қызыл аймақ) айқындау кезінде шұғыл медициналық көмек қарқынды терапия палатасы немесе операция жасау бөлмесі жағдайларында көрсетіледі.</w:t>
      </w:r>
    </w:p>
    <w:bookmarkEnd w:id="181"/>
    <w:bookmarkStart w:name="z205" w:id="182"/>
    <w:p>
      <w:pPr>
        <w:spacing w:after="0"/>
        <w:ind w:left="0"/>
        <w:jc w:val="both"/>
      </w:pPr>
      <w:r>
        <w:rPr>
          <w:rFonts w:ascii="Times New Roman"/>
          <w:b w:val="false"/>
          <w:i w:val="false"/>
          <w:color w:val="000000"/>
          <w:sz w:val="28"/>
        </w:rPr>
        <w:t>
      Жағдайы тұрақталған кезде пациент анестезиология, реаниматология және қарқынды терапия бөлімшесіне немесе денсаулық сақтау ұйымының бейінді бөлімшесіне ауыстырылады.</w:t>
      </w:r>
    </w:p>
    <w:bookmarkEnd w:id="182"/>
    <w:bookmarkStart w:name="z206" w:id="183"/>
    <w:p>
      <w:pPr>
        <w:spacing w:after="0"/>
        <w:ind w:left="0"/>
        <w:jc w:val="both"/>
      </w:pPr>
      <w:r>
        <w:rPr>
          <w:rFonts w:ascii="Times New Roman"/>
          <w:b w:val="false"/>
          <w:i w:val="false"/>
          <w:color w:val="000000"/>
          <w:sz w:val="28"/>
        </w:rPr>
        <w:t>
      42. Екінші топтағы пациент (сары аймақ) медицина қызметкерінің алып жүруімен диагностикалық палатаға жатқызылады. Динамикалық бақылау қажет болған жағдайда пациент диагностикалық палатада 24 сағатқа дейін болады. Осы кезеңде шұғыл емдеу-диагностикалық іс-шаралардың толық көлемі жүргізіледі.</w:t>
      </w:r>
    </w:p>
    <w:bookmarkEnd w:id="183"/>
    <w:bookmarkStart w:name="z207" w:id="184"/>
    <w:p>
      <w:pPr>
        <w:spacing w:after="0"/>
        <w:ind w:left="0"/>
        <w:jc w:val="both"/>
      </w:pPr>
      <w:r>
        <w:rPr>
          <w:rFonts w:ascii="Times New Roman"/>
          <w:b w:val="false"/>
          <w:i w:val="false"/>
          <w:color w:val="000000"/>
          <w:sz w:val="28"/>
        </w:rPr>
        <w:t>
      43. Үшінші топтағы (жасыл аймақ) пациент қабылдау бөлімшесінің қарау кабинетіне жіберіледі. Қарау кабинетінде емдеу тәсілін одан әрі айқындай отырып, диагноз қойылғанға дейін емдеу-диагностикалық іс-шаралардың қажетті көлемі жүргізіледі.</w:t>
      </w:r>
    </w:p>
    <w:bookmarkEnd w:id="184"/>
    <w:bookmarkStart w:name="z208" w:id="185"/>
    <w:p>
      <w:pPr>
        <w:spacing w:after="0"/>
        <w:ind w:left="0"/>
        <w:jc w:val="both"/>
      </w:pPr>
      <w:r>
        <w:rPr>
          <w:rFonts w:ascii="Times New Roman"/>
          <w:b w:val="false"/>
          <w:i w:val="false"/>
          <w:color w:val="000000"/>
          <w:sz w:val="28"/>
        </w:rPr>
        <w:t>
      Стационарға жатқызу үшін көрсетілімдер болмаған кезде қабылдау бөлімшесінің дәрігері пациентке № ҚР ДСМ-175/2020 бұйрықпен бекітілген емдеуге жатқызудан бас тартудың жазбаша негіздемесімен № 027/е нысаны бойынша анықтама береді.</w:t>
      </w:r>
    </w:p>
    <w:bookmarkEnd w:id="185"/>
    <w:bookmarkStart w:name="z209" w:id="186"/>
    <w:p>
      <w:pPr>
        <w:spacing w:after="0"/>
        <w:ind w:left="0"/>
        <w:jc w:val="both"/>
      </w:pPr>
      <w:r>
        <w:rPr>
          <w:rFonts w:ascii="Times New Roman"/>
          <w:b w:val="false"/>
          <w:i w:val="false"/>
          <w:color w:val="000000"/>
          <w:sz w:val="28"/>
        </w:rPr>
        <w:t>
      Қабылдау бөлімшесінің мейіргері активті пациенттің бекітілген жері (болған жағдайда) бойынша МСАК ұйымына жібереді.</w:t>
      </w:r>
    </w:p>
    <w:bookmarkEnd w:id="186"/>
    <w:bookmarkStart w:name="z210" w:id="187"/>
    <w:p>
      <w:pPr>
        <w:spacing w:after="0"/>
        <w:ind w:left="0"/>
        <w:jc w:val="both"/>
      </w:pPr>
      <w:r>
        <w:rPr>
          <w:rFonts w:ascii="Times New Roman"/>
          <w:b w:val="false"/>
          <w:i w:val="false"/>
          <w:color w:val="000000"/>
          <w:sz w:val="28"/>
        </w:rPr>
        <w:t xml:space="preserve">
      44. Емдеуге жатқызылмаған пациенттерге медициналық қызметтер көрсетілген және дәрілік заттар пайдаланылған жағдайда, деректер медициналық қызметтер және пайдаланылған дәрілік заттар тізіліміне осы Стандартқа </w:t>
      </w:r>
      <w:r>
        <w:rPr>
          <w:rFonts w:ascii="Times New Roman"/>
          <w:b w:val="false"/>
          <w:i w:val="false"/>
          <w:color w:val="000000"/>
          <w:sz w:val="28"/>
        </w:rPr>
        <w:t>7-қосымшаға</w:t>
      </w:r>
      <w:r>
        <w:rPr>
          <w:rFonts w:ascii="Times New Roman"/>
          <w:b w:val="false"/>
          <w:i w:val="false"/>
          <w:color w:val="000000"/>
          <w:sz w:val="28"/>
        </w:rPr>
        <w:t xml:space="preserve"> сәйкес нысан бойынша енгізіледі.</w:t>
      </w:r>
    </w:p>
    <w:bookmarkEnd w:id="187"/>
    <w:bookmarkStart w:name="z211" w:id="188"/>
    <w:p>
      <w:pPr>
        <w:spacing w:after="0"/>
        <w:ind w:left="0"/>
        <w:jc w:val="both"/>
      </w:pPr>
      <w:r>
        <w:rPr>
          <w:rFonts w:ascii="Times New Roman"/>
          <w:b w:val="false"/>
          <w:i w:val="false"/>
          <w:color w:val="000000"/>
          <w:sz w:val="28"/>
        </w:rPr>
        <w:t>
      45. Денсаулық сақтау ұйымына медициналық көмекке жүгінген кезде пациенттің психоактивті заттарды қолдану белгілері анықталған кезде медицина қызметкері бұл туралы медициналық картаға жазып, кейіннен медициналық картаға нәтижелерін енгізе отырып, психобелсенді заттың құрамын анықтау үшін биологиялық материалды алады.</w:t>
      </w:r>
    </w:p>
    <w:bookmarkEnd w:id="188"/>
    <w:bookmarkStart w:name="z212" w:id="189"/>
    <w:p>
      <w:pPr>
        <w:spacing w:after="0"/>
        <w:ind w:left="0"/>
        <w:jc w:val="both"/>
      </w:pPr>
      <w:r>
        <w:rPr>
          <w:rFonts w:ascii="Times New Roman"/>
          <w:b w:val="false"/>
          <w:i w:val="false"/>
          <w:color w:val="000000"/>
          <w:sz w:val="28"/>
        </w:rPr>
        <w:t>
      46. Пациент тәулік бойы бақыланатын стационарға келіп түскен кезде емдеуші дәрігер оны медициналық картаға белгі қоя отырып, денсаулық сақтау ұйымының ішкі тәртібінің қағидалары туралы хабардар етеді.</w:t>
      </w:r>
    </w:p>
    <w:bookmarkEnd w:id="189"/>
    <w:bookmarkStart w:name="z213" w:id="190"/>
    <w:p>
      <w:pPr>
        <w:spacing w:after="0"/>
        <w:ind w:left="0"/>
        <w:jc w:val="both"/>
      </w:pPr>
      <w:r>
        <w:rPr>
          <w:rFonts w:ascii="Times New Roman"/>
          <w:b w:val="false"/>
          <w:i w:val="false"/>
          <w:color w:val="000000"/>
          <w:sz w:val="28"/>
        </w:rPr>
        <w:t>
      Стационарлық жағдайларда медициналық көмек алатын пациенттің келу тәртібі денсаулық сақтау ұйымының ішкі тәртібінің қағидаларында белгіленеді.</w:t>
      </w:r>
    </w:p>
    <w:bookmarkEnd w:id="190"/>
    <w:bookmarkStart w:name="z214" w:id="191"/>
    <w:p>
      <w:pPr>
        <w:spacing w:after="0"/>
        <w:ind w:left="0"/>
        <w:jc w:val="both"/>
      </w:pPr>
      <w:r>
        <w:rPr>
          <w:rFonts w:ascii="Times New Roman"/>
          <w:b w:val="false"/>
          <w:i w:val="false"/>
          <w:color w:val="000000"/>
          <w:sz w:val="28"/>
        </w:rPr>
        <w:t>
      47. Медициналық көмек пациенттің не оның заңды өкілінің емдеу-диагностикалық іс-шараларды жүргізуге хабардар етілген жазбаша ерікті келісімін алғаннан кейін ұсынылады.</w:t>
      </w:r>
    </w:p>
    <w:bookmarkEnd w:id="191"/>
    <w:bookmarkStart w:name="z215" w:id="192"/>
    <w:p>
      <w:pPr>
        <w:spacing w:after="0"/>
        <w:ind w:left="0"/>
        <w:jc w:val="both"/>
      </w:pPr>
      <w:r>
        <w:rPr>
          <w:rFonts w:ascii="Times New Roman"/>
          <w:b w:val="false"/>
          <w:i w:val="false"/>
          <w:color w:val="000000"/>
          <w:sz w:val="28"/>
        </w:rPr>
        <w:t>
      Пациенттің хабардар етілген келісімі стационарлық пациенттің медициналық картасына 3-қосымша параққа сәйкес ресімделеді.</w:t>
      </w:r>
    </w:p>
    <w:bookmarkEnd w:id="192"/>
    <w:bookmarkStart w:name="z216" w:id="193"/>
    <w:p>
      <w:pPr>
        <w:spacing w:after="0"/>
        <w:ind w:left="0"/>
        <w:jc w:val="both"/>
      </w:pPr>
      <w:r>
        <w:rPr>
          <w:rFonts w:ascii="Times New Roman"/>
          <w:b w:val="false"/>
          <w:i w:val="false"/>
          <w:color w:val="000000"/>
          <w:sz w:val="28"/>
        </w:rPr>
        <w:t>
      48. Өз еркін білдіруге мүмкіндік бермейтін есеңгіреген, есеңгіреген күйдегі; айналасындағыларға қауіп төндіретін аурулардан зардап шегуші; психикасының ауыр бұзылуынан (ауруынан) зардап шегуші; психикасының бұзылуынан (ауруынан) зардап шегуші және қоғамға қауіпті іс-әрекет жасаған адамдарға қатысты медициналық көмек келісімінсіз көрсетуге жол беріледі.</w:t>
      </w:r>
    </w:p>
    <w:bookmarkEnd w:id="193"/>
    <w:bookmarkStart w:name="z217" w:id="194"/>
    <w:p>
      <w:pPr>
        <w:spacing w:after="0"/>
        <w:ind w:left="0"/>
        <w:jc w:val="both"/>
      </w:pPr>
      <w:r>
        <w:rPr>
          <w:rFonts w:ascii="Times New Roman"/>
          <w:b w:val="false"/>
          <w:i w:val="false"/>
          <w:color w:val="000000"/>
          <w:sz w:val="28"/>
        </w:rPr>
        <w:t>
      Пациенттердің келісімінсіз медициналық көмек көрсету жоғарыда көрсетілген жағдайлар жойылғанға дейін жалғасады.</w:t>
      </w:r>
    </w:p>
    <w:bookmarkEnd w:id="194"/>
    <w:bookmarkStart w:name="z218" w:id="195"/>
    <w:p>
      <w:pPr>
        <w:spacing w:after="0"/>
        <w:ind w:left="0"/>
        <w:jc w:val="both"/>
      </w:pPr>
      <w:r>
        <w:rPr>
          <w:rFonts w:ascii="Times New Roman"/>
          <w:b w:val="false"/>
          <w:i w:val="false"/>
          <w:color w:val="000000"/>
          <w:sz w:val="28"/>
        </w:rPr>
        <w:t>
      49. Туыстарының және отбасының өзге де мүшелерінің немесе заңды өкілдерінің шектеу іс-шаралары енгізілген жағдайлардан басқа медициналық ұйымда, оның ішінде қарқынды терапия және реанимация бөлімшесі (палатасы) жағдайында емделіп жатқан пациентке баруына жол беріледі.</w:t>
      </w:r>
    </w:p>
    <w:bookmarkEnd w:id="195"/>
    <w:bookmarkStart w:name="z219" w:id="196"/>
    <w:p>
      <w:pPr>
        <w:spacing w:after="0"/>
        <w:ind w:left="0"/>
        <w:jc w:val="both"/>
      </w:pPr>
      <w:r>
        <w:rPr>
          <w:rFonts w:ascii="Times New Roman"/>
          <w:b w:val="false"/>
          <w:i w:val="false"/>
          <w:color w:val="000000"/>
          <w:sz w:val="28"/>
        </w:rPr>
        <w:t>
      50. Кәмелетке толмағандарға және сот әрекетке қабілетсіз деп таныған адамдарға қатысты медициналық көмек алуға пациенттің ақпараттандырылған келісімін олардың заңды өкілдері береді.</w:t>
      </w:r>
    </w:p>
    <w:bookmarkEnd w:id="196"/>
    <w:bookmarkStart w:name="z220" w:id="197"/>
    <w:p>
      <w:pPr>
        <w:spacing w:after="0"/>
        <w:ind w:left="0"/>
        <w:jc w:val="both"/>
      </w:pPr>
      <w:r>
        <w:rPr>
          <w:rFonts w:ascii="Times New Roman"/>
          <w:b w:val="false"/>
          <w:i w:val="false"/>
          <w:color w:val="000000"/>
          <w:sz w:val="28"/>
        </w:rPr>
        <w:t>
      Заңды өкілдері болмаған кезде медициналық көмек көрсету туралы шешімді консилиум, ал консилиум жинау мүмкін болмаған кезде денсаулық сақтау ұйымының лауазымды адамдарын кейіннен хабардар ете отырып, тікелей медицина қызметкері қабылдайды.</w:t>
      </w:r>
    </w:p>
    <w:bookmarkEnd w:id="197"/>
    <w:bookmarkStart w:name="z221" w:id="198"/>
    <w:p>
      <w:pPr>
        <w:spacing w:after="0"/>
        <w:ind w:left="0"/>
        <w:jc w:val="both"/>
      </w:pPr>
      <w:r>
        <w:rPr>
          <w:rFonts w:ascii="Times New Roman"/>
          <w:b w:val="false"/>
          <w:i w:val="false"/>
          <w:color w:val="000000"/>
          <w:sz w:val="28"/>
        </w:rPr>
        <w:t>
      51. Медициналық көмек алу кезінде пациент өз денсаулығының жай-күйі туралы, оның ішінде емдеудің ықтимал қаупі мен артықшылықтары, ұсынылатын және баламалы әдістері туралы деректер, емделуден бас тартудың ықтимал салдарлары туралы мәліметтер, емделуші үшін қолжетімді нысандағы диагноз, емдік іс-шаралардың болжамы мен жоспары туралы ақпарат, сондай-ақ үйге шығу немесе басқа денсаулық сақтау ұйымына ауыстыру себептері туралы толық ақпарат алады.</w:t>
      </w:r>
    </w:p>
    <w:bookmarkEnd w:id="198"/>
    <w:bookmarkStart w:name="z222" w:id="199"/>
    <w:p>
      <w:pPr>
        <w:spacing w:after="0"/>
        <w:ind w:left="0"/>
        <w:jc w:val="both"/>
      </w:pPr>
      <w:r>
        <w:rPr>
          <w:rFonts w:ascii="Times New Roman"/>
          <w:b w:val="false"/>
          <w:i w:val="false"/>
          <w:color w:val="000000"/>
          <w:sz w:val="28"/>
        </w:rPr>
        <w:t>
      52. Жоғары медициналық білімі бар медицина қызметкері (бұдан әрі – дәрігер) пациентті стационарға келіп түскен күні қарайды, оған қажетті емдеуді тіркейді және тағайындалған емдеу-диагностикалық іс-шаралар туралы хабардар етеді.</w:t>
      </w:r>
    </w:p>
    <w:bookmarkEnd w:id="199"/>
    <w:bookmarkStart w:name="z223" w:id="200"/>
    <w:p>
      <w:pPr>
        <w:spacing w:after="0"/>
        <w:ind w:left="0"/>
        <w:jc w:val="both"/>
      </w:pPr>
      <w:r>
        <w:rPr>
          <w:rFonts w:ascii="Times New Roman"/>
          <w:b w:val="false"/>
          <w:i w:val="false"/>
          <w:color w:val="000000"/>
          <w:sz w:val="28"/>
        </w:rPr>
        <w:t>
      53. Емдеу-диагностикалық іс-шараларды жүргізу, дәрі-дәрмекпен қамтамасыз ету, емдік тамақтануды ұйымдастыру және пациенттің тиісті күтімі денсаулық сақтау ұйымына келіп түскен сәттен бастап жүзеге асырылады.</w:t>
      </w:r>
    </w:p>
    <w:bookmarkEnd w:id="200"/>
    <w:bookmarkStart w:name="z224" w:id="201"/>
    <w:p>
      <w:pPr>
        <w:spacing w:after="0"/>
        <w:ind w:left="0"/>
        <w:jc w:val="both"/>
      </w:pPr>
      <w:r>
        <w:rPr>
          <w:rFonts w:ascii="Times New Roman"/>
          <w:b w:val="false"/>
          <w:i w:val="false"/>
          <w:color w:val="000000"/>
          <w:sz w:val="28"/>
        </w:rPr>
        <w:t xml:space="preserve">
      54. Пациенттерді санитариялық өңдеу "Денсаулық сақтау объектілеріне қойылатын санитариялық-эпидемиологиялық талаптар" Санитариялық қағидаларын бекіту туралы" Қазақстан Республикасы Денсаулық сақтау министрінің 2020 жылғы 11 тамыздағы № ҚР ДСМ - 96/2020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21080 болып тіркелген) сәйкес жүргізіледі.</w:t>
      </w:r>
    </w:p>
    <w:bookmarkEnd w:id="201"/>
    <w:bookmarkStart w:name="z225" w:id="202"/>
    <w:p>
      <w:pPr>
        <w:spacing w:after="0"/>
        <w:ind w:left="0"/>
        <w:jc w:val="both"/>
      </w:pPr>
      <w:r>
        <w:rPr>
          <w:rFonts w:ascii="Times New Roman"/>
          <w:b w:val="false"/>
          <w:i w:val="false"/>
          <w:color w:val="000000"/>
          <w:sz w:val="28"/>
        </w:rPr>
        <w:t xml:space="preserve">
      55. "Тегін медициналық көмектің кепілдік берілген көлемі шеңберінде емдеу кезінде стационарлық жағдайда мамандырылған медициналық көмек көрсетілетін инфекциялық, паразиттік аурулар және айналадағыларға қауіп төндіретін аурулардың тізбесін бекіту туралы" Қазақстан Республикасы Денсаулық сақтау министрінің міндетін атқарушының 2020 жылғы 28 қазандағы № ҚР ДСМ-162/2020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21537 болып тіркелген) сәйкес тәулік бойы бақыланатын стационарда қауіп төндіретін аурулары бар пациенттерді бөлек орналастыруға арналған палаталар немесе бокстар көзделеді.</w:t>
      </w:r>
    </w:p>
    <w:bookmarkEnd w:id="202"/>
    <w:bookmarkStart w:name="z226" w:id="203"/>
    <w:p>
      <w:pPr>
        <w:spacing w:after="0"/>
        <w:ind w:left="0"/>
        <w:jc w:val="both"/>
      </w:pPr>
      <w:r>
        <w:rPr>
          <w:rFonts w:ascii="Times New Roman"/>
          <w:b w:val="false"/>
          <w:i w:val="false"/>
          <w:color w:val="000000"/>
          <w:sz w:val="28"/>
        </w:rPr>
        <w:t>
      56. Тәулік бойы бақыланатын стационардағы пациенттерді емдеуші дәрігер күн сайын тексеріп отыруға тиіс.</w:t>
      </w:r>
    </w:p>
    <w:bookmarkEnd w:id="203"/>
    <w:bookmarkStart w:name="z227" w:id="204"/>
    <w:p>
      <w:pPr>
        <w:spacing w:after="0"/>
        <w:ind w:left="0"/>
        <w:jc w:val="both"/>
      </w:pPr>
      <w:r>
        <w:rPr>
          <w:rFonts w:ascii="Times New Roman"/>
          <w:b w:val="false"/>
          <w:i w:val="false"/>
          <w:color w:val="000000"/>
          <w:sz w:val="28"/>
        </w:rPr>
        <w:t>
      Кешкі, түнгі уақытта, демалыс және мереке күндері еңбек заңнамасына сәйкес - консультацияны немесе консилиумды денсаулық сақтау ұйымының жауапты кезекші дәрігері ұйымдастырады.</w:t>
      </w:r>
    </w:p>
    <w:bookmarkEnd w:id="204"/>
    <w:bookmarkStart w:name="z228" w:id="205"/>
    <w:p>
      <w:pPr>
        <w:spacing w:after="0"/>
        <w:ind w:left="0"/>
        <w:jc w:val="both"/>
      </w:pPr>
      <w:r>
        <w:rPr>
          <w:rFonts w:ascii="Times New Roman"/>
          <w:b w:val="false"/>
          <w:i w:val="false"/>
          <w:color w:val="000000"/>
          <w:sz w:val="28"/>
        </w:rPr>
        <w:t>
      Кезекші дәрігер қосымша диагностикалық және емдік манипуляцияларды қарау және тағайындау кезінде медициналық картада тиісті жазбалар жүргізеді.</w:t>
      </w:r>
    </w:p>
    <w:bookmarkEnd w:id="205"/>
    <w:bookmarkStart w:name="z229" w:id="206"/>
    <w:p>
      <w:pPr>
        <w:spacing w:after="0"/>
        <w:ind w:left="0"/>
        <w:jc w:val="both"/>
      </w:pPr>
      <w:r>
        <w:rPr>
          <w:rFonts w:ascii="Times New Roman"/>
          <w:b w:val="false"/>
          <w:i w:val="false"/>
          <w:color w:val="000000"/>
          <w:sz w:val="28"/>
        </w:rPr>
        <w:t>
      Пациенттің жағдайы нашарлаған кезде кезекші дәрігер бөлімше меңгерушісін және (немесе) емдеуші дәрігерді хабардар етеді, диагностика және емдеу процесіне өзгерістер енгізуді келіседі және медициналық картаға (қағаз және (немесе) электрондық) жазба жасайды.</w:t>
      </w:r>
    </w:p>
    <w:bookmarkEnd w:id="206"/>
    <w:bookmarkStart w:name="z230" w:id="207"/>
    <w:p>
      <w:pPr>
        <w:spacing w:after="0"/>
        <w:ind w:left="0"/>
        <w:jc w:val="both"/>
      </w:pPr>
      <w:r>
        <w:rPr>
          <w:rFonts w:ascii="Times New Roman"/>
          <w:b w:val="false"/>
          <w:i w:val="false"/>
          <w:color w:val="000000"/>
          <w:sz w:val="28"/>
        </w:rPr>
        <w:t>
      Медициналық картаның электрондық нұсқасына пациенттің жағдайы өзгерген сәттен бастап бір тәуліктен кем емес уақытта енгізіледі.</w:t>
      </w:r>
    </w:p>
    <w:bookmarkEnd w:id="207"/>
    <w:bookmarkStart w:name="z231" w:id="208"/>
    <w:p>
      <w:pPr>
        <w:spacing w:after="0"/>
        <w:ind w:left="0"/>
        <w:jc w:val="both"/>
      </w:pPr>
      <w:r>
        <w:rPr>
          <w:rFonts w:ascii="Times New Roman"/>
          <w:b w:val="false"/>
          <w:i w:val="false"/>
          <w:color w:val="000000"/>
          <w:sz w:val="28"/>
        </w:rPr>
        <w:t>
      Аурудың ауыр және өте ауыр ағымында жазбалардың көптігі жағдайдың ауырлық динамикасына байланысты. Дәрігердің жазбалары пациенттің жай-күйіндегі нақты өзгерістерді және тағайындауларды түзету қажеттілігін, тағайындалған тексеру мен емдеудің негіздемесін, алынған нәтижелерді және жүргізілген емнің тиімділігін бағалауды және түсіндіруді көрсетуі тиіс. Кезек күттірмейтін жағдайларда сағат және минут бойынша шұғыл көмек көрсету уақытын көрсете отырып, қарап-тексеру еселігі кемінде әрбір үш сағат сайын.</w:t>
      </w:r>
    </w:p>
    <w:bookmarkEnd w:id="208"/>
    <w:bookmarkStart w:name="z232" w:id="209"/>
    <w:p>
      <w:pPr>
        <w:spacing w:after="0"/>
        <w:ind w:left="0"/>
        <w:jc w:val="both"/>
      </w:pPr>
      <w:r>
        <w:rPr>
          <w:rFonts w:ascii="Times New Roman"/>
          <w:b w:val="false"/>
          <w:i w:val="false"/>
          <w:color w:val="000000"/>
          <w:sz w:val="28"/>
        </w:rPr>
        <w:t>
      57. Клиникалық диагноз бөлімше меңгерушісімен бірлесіп, пациентті денсаулық сақтау ұйымына емдеуге жатқызған күннен бастап күнтізбелік үш күннен кешіктірмей (пациентті психикалық, мінез-құлық бұзушылықтармен (аурулармен) адамдарды денсаулық саласында медициналық-әлеуметтік көмек көрсететін ұйымға емдеуге жатқызған күннен бастап күнтізбелік он күннен кешіктірмей белгіленеді.</w:t>
      </w:r>
    </w:p>
    <w:bookmarkEnd w:id="209"/>
    <w:bookmarkStart w:name="z233" w:id="210"/>
    <w:p>
      <w:pPr>
        <w:spacing w:after="0"/>
        <w:ind w:left="0"/>
        <w:jc w:val="both"/>
      </w:pPr>
      <w:r>
        <w:rPr>
          <w:rFonts w:ascii="Times New Roman"/>
          <w:b w:val="false"/>
          <w:i w:val="false"/>
          <w:color w:val="000000"/>
          <w:sz w:val="28"/>
        </w:rPr>
        <w:t>
      Клиникалық диагноз белгіленген күні медициналық картада тиісті жазба жасалады.</w:t>
      </w:r>
    </w:p>
    <w:bookmarkEnd w:id="210"/>
    <w:bookmarkStart w:name="z234" w:id="211"/>
    <w:p>
      <w:pPr>
        <w:spacing w:after="0"/>
        <w:ind w:left="0"/>
        <w:jc w:val="both"/>
      </w:pPr>
      <w:r>
        <w:rPr>
          <w:rFonts w:ascii="Times New Roman"/>
          <w:b w:val="false"/>
          <w:i w:val="false"/>
          <w:color w:val="000000"/>
          <w:sz w:val="28"/>
        </w:rPr>
        <w:t>
      58. Бөлімше меңгерушісі ауыр науқастарды емдеуге жатқызу күні, кейіннен – күн сайын қарайды. Орташа ауыр жағдайдағы пациенттер аптасына кемінде бір рет қаралады.</w:t>
      </w:r>
    </w:p>
    <w:bookmarkEnd w:id="211"/>
    <w:bookmarkStart w:name="z235" w:id="212"/>
    <w:p>
      <w:pPr>
        <w:spacing w:after="0"/>
        <w:ind w:left="0"/>
        <w:jc w:val="both"/>
      </w:pPr>
      <w:r>
        <w:rPr>
          <w:rFonts w:ascii="Times New Roman"/>
          <w:b w:val="false"/>
          <w:i w:val="false"/>
          <w:color w:val="000000"/>
          <w:sz w:val="28"/>
        </w:rPr>
        <w:t>
      Пациентті қарап-тексеру нәтижелері медициналық картаға жазып отырған медицина қызметкерін міндетті түрде сәйкестендіре отырып, пациентті одан әрі жүргізу тактикасы жөніндегі ұсынымдарды көрсете отырып тіркеледі.</w:t>
      </w:r>
    </w:p>
    <w:bookmarkEnd w:id="212"/>
    <w:bookmarkStart w:name="z236" w:id="213"/>
    <w:p>
      <w:pPr>
        <w:spacing w:after="0"/>
        <w:ind w:left="0"/>
        <w:jc w:val="both"/>
      </w:pPr>
      <w:r>
        <w:rPr>
          <w:rFonts w:ascii="Times New Roman"/>
          <w:b w:val="false"/>
          <w:i w:val="false"/>
          <w:color w:val="000000"/>
          <w:sz w:val="28"/>
        </w:rPr>
        <w:t xml:space="preserve">
      59. Бес жасқа дейінгі балаларды, сондай-ақ емдеуші дәрігердің қорытындысы бойынша балаға күтім жасауды тікелей жүзеге асыратын басқа адамға қосымша анасының (әкесінің) немесе басқа адамның күтімін қажет ететін ауыр жағдайдағы үлкен жастағы балаларды тәулік бойы бақылайтын стационарда емдеу кезінде алып жүретін адамға немесе балаға қосымша күтім жасайтын адамға "Еңбекке уақытша жарамсыздыққа сараптама жүргізу, сондай-ақ еңбекке уақытша жарамсыздық парағын немесе анықтамасын беру қағидаларын бекіту туралы" Қазақстан Республикасы Денсаулық сақтау министрінің 2020 жылғы 18 қарашадағы № ҚР ДСМ-198/2020 </w:t>
      </w:r>
      <w:r>
        <w:rPr>
          <w:rFonts w:ascii="Times New Roman"/>
          <w:b w:val="false"/>
          <w:i w:val="false"/>
          <w:color w:val="000000"/>
          <w:sz w:val="28"/>
        </w:rPr>
        <w:t>бұйрыққа</w:t>
      </w:r>
      <w:r>
        <w:rPr>
          <w:rFonts w:ascii="Times New Roman"/>
          <w:b w:val="false"/>
          <w:i w:val="false"/>
          <w:color w:val="000000"/>
          <w:sz w:val="28"/>
        </w:rPr>
        <w:t xml:space="preserve"> (Нормативтік құқықтық актілерді мемлекеттік тіркеу тізілімінде № 21660 болып тіркелген) сәйкес еңбекке уақытша жарамсыздық туралы парақ беріліп, онымен медициналық ұйымда, сондай-ақ еңбекке уақытша жарамсыздық парағын немесе анықтамасын беру" мемлекеттік көрсетілетін қызмет стандартына сәйкес жүзеге асырылады.</w:t>
      </w:r>
    </w:p>
    <w:bookmarkEnd w:id="213"/>
    <w:bookmarkStart w:name="z237" w:id="214"/>
    <w:p>
      <w:pPr>
        <w:spacing w:after="0"/>
        <w:ind w:left="0"/>
        <w:jc w:val="both"/>
      </w:pPr>
      <w:r>
        <w:rPr>
          <w:rFonts w:ascii="Times New Roman"/>
          <w:b w:val="false"/>
          <w:i w:val="false"/>
          <w:color w:val="000000"/>
          <w:sz w:val="28"/>
        </w:rPr>
        <w:t>
      Бір жасқа дейінгі баланы емізетін ана бала күтімі бойынша денсаулық сақтау ұйымында болған барлық кезеңге тегін тамақпен қамтамасыз етіледі.</w:t>
      </w:r>
    </w:p>
    <w:bookmarkEnd w:id="214"/>
    <w:bookmarkStart w:name="z238" w:id="215"/>
    <w:p>
      <w:pPr>
        <w:spacing w:after="0"/>
        <w:ind w:left="0"/>
        <w:jc w:val="both"/>
      </w:pPr>
      <w:r>
        <w:rPr>
          <w:rFonts w:ascii="Times New Roman"/>
          <w:b w:val="false"/>
          <w:i w:val="false"/>
          <w:color w:val="000000"/>
          <w:sz w:val="28"/>
        </w:rPr>
        <w:t>
      60. Мектеп жасындағы балаларға стационарлық емдеу кезеңінде көп бейінді балалар тәулік бойы бақыланатын стационарда үздіксіз білім алу үшін жағдайлар жасалады.</w:t>
      </w:r>
    </w:p>
    <w:bookmarkEnd w:id="215"/>
    <w:bookmarkStart w:name="z239" w:id="216"/>
    <w:p>
      <w:pPr>
        <w:spacing w:after="0"/>
        <w:ind w:left="0"/>
        <w:jc w:val="both"/>
      </w:pPr>
      <w:r>
        <w:rPr>
          <w:rFonts w:ascii="Times New Roman"/>
          <w:b w:val="false"/>
          <w:i w:val="false"/>
          <w:color w:val="000000"/>
          <w:sz w:val="28"/>
        </w:rPr>
        <w:t>
      61. Көпбейінді балалар ауруханаларының пациенттеріне ойын ойнауға, демалуға және тәрбие жұмыстарын жүргізуге жағдай жасалады.</w:t>
      </w:r>
    </w:p>
    <w:bookmarkEnd w:id="216"/>
    <w:bookmarkStart w:name="z240" w:id="217"/>
    <w:p>
      <w:pPr>
        <w:spacing w:after="0"/>
        <w:ind w:left="0"/>
        <w:jc w:val="both"/>
      </w:pPr>
      <w:r>
        <w:rPr>
          <w:rFonts w:ascii="Times New Roman"/>
          <w:b w:val="false"/>
          <w:i w:val="false"/>
          <w:color w:val="000000"/>
          <w:sz w:val="28"/>
        </w:rPr>
        <w:t>
      62. Стационарда медициналық көмек көрсету кезінде диагнозды сәйкестендіруде қиындықтар, жүргізіліп жатқан емнің тиімсіздігі кезінде, бөлімше меңгерушісі және (немесе) басшының медициналық бөлім бойынша орынбасары консультацияны (біліктілігі анағұрлым жоғары немесе басқа бейіндегі маманның пациентті қарап-тексеруі) немесе консилиумды, денсаулық сақтау саласындағы ғылыми ұйымдардың бейінді маманын қоса алғанда (көрсеткіштері бойынша) ұйымдастырады.</w:t>
      </w:r>
    </w:p>
    <w:bookmarkEnd w:id="217"/>
    <w:bookmarkStart w:name="z241" w:id="218"/>
    <w:p>
      <w:pPr>
        <w:spacing w:after="0"/>
        <w:ind w:left="0"/>
        <w:jc w:val="both"/>
      </w:pPr>
      <w:r>
        <w:rPr>
          <w:rFonts w:ascii="Times New Roman"/>
          <w:b w:val="false"/>
          <w:i w:val="false"/>
          <w:color w:val="000000"/>
          <w:sz w:val="28"/>
        </w:rPr>
        <w:t>
      63. Медициналық көрсетілімдер бойынша өмірлік маңызды функциялардың тұрақты мониторингін қажет ететін ауыр пациентті қажетті интрументальды және зертханалық сүйемелдеу болмаған жағдайда, консилиумның шешімі және денсаулық сақтау ұйымдарының басшыларын хабардар ету бойынша осы пациент жай-күйі тұрақтанғаннан кейін одан әрі тексеру және емдеу үшін ауру бейіні бойынша басқа медициналық ұйымға ауыстырылады.</w:t>
      </w:r>
    </w:p>
    <w:bookmarkEnd w:id="218"/>
    <w:bookmarkStart w:name="z242" w:id="219"/>
    <w:p>
      <w:pPr>
        <w:spacing w:after="0"/>
        <w:ind w:left="0"/>
        <w:jc w:val="both"/>
      </w:pPr>
      <w:r>
        <w:rPr>
          <w:rFonts w:ascii="Times New Roman"/>
          <w:b w:val="false"/>
          <w:i w:val="false"/>
          <w:color w:val="000000"/>
          <w:sz w:val="28"/>
        </w:rPr>
        <w:t>
      64. Стационардан шығару өлшем шарттары мыналар болып табылады:</w:t>
      </w:r>
    </w:p>
    <w:bookmarkEnd w:id="219"/>
    <w:bookmarkStart w:name="z243" w:id="220"/>
    <w:p>
      <w:pPr>
        <w:spacing w:after="0"/>
        <w:ind w:left="0"/>
        <w:jc w:val="both"/>
      </w:pPr>
      <w:r>
        <w:rPr>
          <w:rFonts w:ascii="Times New Roman"/>
          <w:b w:val="false"/>
          <w:i w:val="false"/>
          <w:color w:val="000000"/>
          <w:sz w:val="28"/>
        </w:rPr>
        <w:t>
      1) емдеудің жалпы қабылданған нәтижелері (сауығу, жақсару, өзгеріссіз, өлім, басқа медициналық ұйымға ауыстырылған);</w:t>
      </w:r>
    </w:p>
    <w:bookmarkEnd w:id="220"/>
    <w:bookmarkStart w:name="z244" w:id="221"/>
    <w:p>
      <w:pPr>
        <w:spacing w:after="0"/>
        <w:ind w:left="0"/>
        <w:jc w:val="both"/>
      </w:pPr>
      <w:r>
        <w:rPr>
          <w:rFonts w:ascii="Times New Roman"/>
          <w:b w:val="false"/>
          <w:i w:val="false"/>
          <w:color w:val="000000"/>
          <w:sz w:val="28"/>
        </w:rPr>
        <w:t>
      2) пациенттің өміріне немесе айналасындағыларға тікелей қауіп болмаған кезде пациенттің немесе оның заңды өкілінің жазбаша өтініші;</w:t>
      </w:r>
    </w:p>
    <w:bookmarkEnd w:id="221"/>
    <w:bookmarkStart w:name="z245" w:id="222"/>
    <w:p>
      <w:pPr>
        <w:spacing w:after="0"/>
        <w:ind w:left="0"/>
        <w:jc w:val="both"/>
      </w:pPr>
      <w:r>
        <w:rPr>
          <w:rFonts w:ascii="Times New Roman"/>
          <w:b w:val="false"/>
          <w:i w:val="false"/>
          <w:color w:val="000000"/>
          <w:sz w:val="28"/>
        </w:rPr>
        <w:t>
      3) денсаулық сақтау ұйымы белгілеген ішкі тәртіп қағидаларын бұзу жағдайлары, сондай-ақ емдеу-диагностикалық процесс үшін кедергілер жасау, басқа пациенттердің тиісті медициналық көмек алуға (оның өміріне тікелей қауіп болмаған кезде) құқықтарына қысым жасау болып табылады, бұл туралы медициналық картаға жазылады.</w:t>
      </w:r>
    </w:p>
    <w:bookmarkEnd w:id="222"/>
    <w:bookmarkStart w:name="z246" w:id="223"/>
    <w:p>
      <w:pPr>
        <w:spacing w:after="0"/>
        <w:ind w:left="0"/>
        <w:jc w:val="both"/>
      </w:pPr>
      <w:r>
        <w:rPr>
          <w:rFonts w:ascii="Times New Roman"/>
          <w:b w:val="false"/>
          <w:i w:val="false"/>
          <w:color w:val="000000"/>
          <w:sz w:val="28"/>
        </w:rPr>
        <w:t>
      65. Стационарлық қарауларда емдеу аяқталғаннан кейін пациентке жүргізілген зерттеп-қараулар мен емдеудің нәтижелері және пациентті емдеудің одан арғы тәсілі жөніндегі ұсынымдары бар медициналық картасынан үзінді көшірме беріледі.</w:t>
      </w:r>
    </w:p>
    <w:bookmarkEnd w:id="223"/>
    <w:bookmarkStart w:name="z247" w:id="224"/>
    <w:p>
      <w:pPr>
        <w:spacing w:after="0"/>
        <w:ind w:left="0"/>
        <w:jc w:val="both"/>
      </w:pPr>
      <w:r>
        <w:rPr>
          <w:rFonts w:ascii="Times New Roman"/>
          <w:b w:val="false"/>
          <w:i w:val="false"/>
          <w:color w:val="000000"/>
          <w:sz w:val="28"/>
        </w:rPr>
        <w:t>
      Үзінді көшірме бойынша деректер медициналық ақпараттық жүйелерге көшірменің нақты уақытын көрсете отырып, тәулік бойы енгізіледі.</w:t>
      </w:r>
    </w:p>
    <w:bookmarkEnd w:id="224"/>
    <w:bookmarkStart w:name="z248" w:id="225"/>
    <w:p>
      <w:pPr>
        <w:spacing w:after="0"/>
        <w:ind w:left="0"/>
        <w:jc w:val="both"/>
      </w:pPr>
      <w:r>
        <w:rPr>
          <w:rFonts w:ascii="Times New Roman"/>
          <w:b w:val="false"/>
          <w:i w:val="false"/>
          <w:color w:val="000000"/>
          <w:sz w:val="28"/>
        </w:rPr>
        <w:t xml:space="preserve">
      66.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осы Стандартқа </w:t>
      </w:r>
      <w:r>
        <w:rPr>
          <w:rFonts w:ascii="Times New Roman"/>
          <w:b w:val="false"/>
          <w:i w:val="false"/>
          <w:color w:val="000000"/>
          <w:sz w:val="28"/>
        </w:rPr>
        <w:t>8-қосымшаға</w:t>
      </w:r>
      <w:r>
        <w:rPr>
          <w:rFonts w:ascii="Times New Roman"/>
          <w:b w:val="false"/>
          <w:i w:val="false"/>
          <w:color w:val="000000"/>
          <w:sz w:val="28"/>
        </w:rPr>
        <w:t xml:space="preserve"> сәйкес "Стационарлық науқастың медициналық картасынан үзінді көшірме беру" мемлекеттік көрсетілетін қызмет стандартында келтірілген.</w:t>
      </w:r>
    </w:p>
    <w:bookmarkEnd w:id="225"/>
    <w:p>
      <w:pPr>
        <w:spacing w:after="0"/>
        <w:ind w:left="0"/>
        <w:jc w:val="both"/>
      </w:pPr>
      <w:r>
        <w:rPr>
          <w:rFonts w:ascii="Times New Roman"/>
          <w:b w:val="false"/>
          <w:i w:val="false"/>
          <w:color w:val="000000"/>
          <w:sz w:val="28"/>
        </w:rPr>
        <w:t>
      "Стационарлық науқастың медициналық картасынан үзінді көшірме беру" мемлекеттік көрсетілетін қызметті (бұдан әрі – мемлекеттік көрсетілетін қызмет) алу үшін көрсетілетін қызметті алушы стационарлық көмек көрсететін медициналық ұйымдарға (бұдан әрі – көрсетілетін қызметті беруші) немесе "электрондық үкімет" порталы (бұдан әрі - портал) арқылы жүгінеді.</w:t>
      </w:r>
    </w:p>
    <w:p>
      <w:pPr>
        <w:spacing w:after="0"/>
        <w:ind w:left="0"/>
        <w:jc w:val="both"/>
      </w:pPr>
      <w:r>
        <w:rPr>
          <w:rFonts w:ascii="Times New Roman"/>
          <w:b w:val="false"/>
          <w:i w:val="false"/>
          <w:color w:val="000000"/>
          <w:sz w:val="28"/>
        </w:rPr>
        <w:t>
      Көрсетілетін қызметті алушы барлық қажетті құжаттарды тапсырған кезде портал арқылы "жеке кабинетке" көрсетілетін қызметті берушінің уәкілетті тұлғаның электрондық цифрлық қолтаңбасы (бұдан әрі – ЭЦҚ) қойылған мемлекеттік қызмет көрсету нәтижесін алу күні туралы хабарлама жіберіледі.</w:t>
      </w:r>
    </w:p>
    <w:p>
      <w:pPr>
        <w:spacing w:after="0"/>
        <w:ind w:left="0"/>
        <w:jc w:val="both"/>
      </w:pPr>
      <w:r>
        <w:rPr>
          <w:rFonts w:ascii="Times New Roman"/>
          <w:b w:val="false"/>
          <w:i w:val="false"/>
          <w:color w:val="000000"/>
          <w:sz w:val="28"/>
        </w:rPr>
        <w:t>
      Көрсетілетін қызметті алушы жұмыс уақыты аяқталғаннан кейін, еңбек заңнамасына сәйкес демалыс және мереке күндері жүгінген кезде өтініштерді қабылдау және мемлекеттік қызметті көрсету нәтижелерін беру келесі жұмыс күні жүзеге асырылады.</w:t>
      </w:r>
    </w:p>
    <w:p>
      <w:pPr>
        <w:spacing w:after="0"/>
        <w:ind w:left="0"/>
        <w:jc w:val="both"/>
      </w:pPr>
      <w:r>
        <w:rPr>
          <w:rFonts w:ascii="Times New Roman"/>
          <w:b w:val="false"/>
          <w:i w:val="false"/>
          <w:color w:val="000000"/>
          <w:sz w:val="28"/>
        </w:rPr>
        <w:t>
      Көрсетілетін қызметті алушы барлық қажетті құжаттарды тапсырған кезде портал арқылы "жеке кабинетке" көрсетілетін қызметті берушінің уәкілетті тұлғаның ЭЦҚ-мен қол қойылған мемлекеттік қызмет көрсету нәтижесі туралы мемлекеттік қызмет көрсету нәтижесін алу күні туралы хабарлама жіберіледі.</w:t>
      </w:r>
    </w:p>
    <w:p>
      <w:pPr>
        <w:spacing w:after="0"/>
        <w:ind w:left="0"/>
        <w:jc w:val="both"/>
      </w:pPr>
      <w:r>
        <w:rPr>
          <w:rFonts w:ascii="Times New Roman"/>
          <w:b w:val="false"/>
          <w:i w:val="false"/>
          <w:color w:val="000000"/>
          <w:sz w:val="28"/>
        </w:rPr>
        <w:t xml:space="preserve">
      Көрсетілетін қызметті алушы көрсетілетін қызметті берушіге құжаттарды ұсынған кезде немесе оларды портал арқылы жіберген кезде стационарлық көмек көрсететін денсаулық сақтау ұйымдарының дәрігері мемлекеттік қызмет көрсету стандартының </w:t>
      </w:r>
      <w:r>
        <w:rPr>
          <w:rFonts w:ascii="Times New Roman"/>
          <w:b w:val="false"/>
          <w:i w:val="false"/>
          <w:color w:val="000000"/>
          <w:sz w:val="28"/>
        </w:rPr>
        <w:t>8-тармағына</w:t>
      </w:r>
      <w:r>
        <w:rPr>
          <w:rFonts w:ascii="Times New Roman"/>
          <w:b w:val="false"/>
          <w:i w:val="false"/>
          <w:color w:val="000000"/>
          <w:sz w:val="28"/>
        </w:rPr>
        <w:t xml:space="preserve"> сәйкес олардың толықтығын тексеруді жүзеге асырады.</w:t>
      </w:r>
    </w:p>
    <w:p>
      <w:pPr>
        <w:spacing w:after="0"/>
        <w:ind w:left="0"/>
        <w:jc w:val="both"/>
      </w:pPr>
      <w:r>
        <w:rPr>
          <w:rFonts w:ascii="Times New Roman"/>
          <w:b w:val="false"/>
          <w:i w:val="false"/>
          <w:color w:val="000000"/>
          <w:sz w:val="28"/>
        </w:rPr>
        <w:t>
      Жеке басты куәландыратын құжат туралы мәліметтерді көрсетілетін қызметті беруші порталда тіркелген пайдаланушының ұялы байланысының абоненттік нөмірі арқылы ұсынылған құжат иесінің келісімі болған жағдайда портал хабарламасына жауап ретінде бір реттік пароль беру арқылы немесе қысқа мәтіндік хабарлама жіберу арқылы іске асырылған интеграция арқылы цифрлық құжаттар сервисінен (сәйкестендіру үшін) алады.</w:t>
      </w:r>
    </w:p>
    <w:p>
      <w:pPr>
        <w:spacing w:after="0"/>
        <w:ind w:left="0"/>
        <w:jc w:val="both"/>
      </w:pPr>
      <w:r>
        <w:rPr>
          <w:rFonts w:ascii="Times New Roman"/>
          <w:b w:val="false"/>
          <w:i w:val="false"/>
          <w:color w:val="000000"/>
          <w:sz w:val="28"/>
        </w:rPr>
        <w:t>
      Мемлекеттік қызметті көрсету нәтижесі - қағаз түрінде стационарлық науқастың медициналық картасынан үзінді көшірме немесе мемлекеттік қызметті көрсетуден дәлелді бас тарту болып табылады.</w:t>
      </w:r>
    </w:p>
    <w:p>
      <w:pPr>
        <w:spacing w:after="0"/>
        <w:ind w:left="0"/>
        <w:jc w:val="both"/>
      </w:pPr>
      <w:r>
        <w:rPr>
          <w:rFonts w:ascii="Times New Roman"/>
          <w:b w:val="false"/>
          <w:i w:val="false"/>
          <w:color w:val="000000"/>
          <w:sz w:val="28"/>
        </w:rPr>
        <w:t>
      Құжаттардың толық топтамасы ұсынылған және осы Стандарттың талаптарына сәйкес келген жағдайда, стационарлық жағдайларда медициналық көмек көрсететін денсаулық сақтау ұйымдарының дәрігері стационарлық науқастың медициналық картасынан үзінді көшірмені ресімдейді, оған бөлімше меңгерушісі қол қояды және денсаулық сақтау ұйымының жауапты маманына береді.</w:t>
      </w:r>
    </w:p>
    <w:p>
      <w:pPr>
        <w:spacing w:after="0"/>
        <w:ind w:left="0"/>
        <w:jc w:val="both"/>
      </w:pPr>
      <w:r>
        <w:rPr>
          <w:rFonts w:ascii="Times New Roman"/>
          <w:b w:val="false"/>
          <w:i w:val="false"/>
          <w:color w:val="000000"/>
          <w:sz w:val="28"/>
        </w:rPr>
        <w:t>
      Денсаулық сақтау ұйымының жауапты маманы стационарлық науқастың медициналық картасынан үзіндіні тіркейді, көрсетілетін қызметті берушінің мөрін қояды және стационарлық науқастың медициналық картасынан үзіндіні көрсетілетін қызметті алушыға береді.</w:t>
      </w:r>
    </w:p>
    <w:p>
      <w:pPr>
        <w:spacing w:after="0"/>
        <w:ind w:left="0"/>
        <w:jc w:val="both"/>
      </w:pPr>
      <w:r>
        <w:rPr>
          <w:rFonts w:ascii="Times New Roman"/>
          <w:b w:val="false"/>
          <w:i w:val="false"/>
          <w:color w:val="000000"/>
          <w:sz w:val="28"/>
        </w:rPr>
        <w:t xml:space="preserve">
      Мемлекеттік қызмет стандартының </w:t>
      </w:r>
      <w:r>
        <w:rPr>
          <w:rFonts w:ascii="Times New Roman"/>
          <w:b w:val="false"/>
          <w:i w:val="false"/>
          <w:color w:val="000000"/>
          <w:sz w:val="28"/>
        </w:rPr>
        <w:t>9-тармағында</w:t>
      </w:r>
      <w:r>
        <w:rPr>
          <w:rFonts w:ascii="Times New Roman"/>
          <w:b w:val="false"/>
          <w:i w:val="false"/>
          <w:color w:val="000000"/>
          <w:sz w:val="28"/>
        </w:rPr>
        <w:t xml:space="preserve"> көзделген мемлекеттік қызмет көрсетуден бас тарту үшін негіздер болған жағдайда стационарлық жағдайларда медициналық көмек көрсететін денсаулық сақтау ұйымдарының дәрігері мемлекеттік қызмет көрсетуден бас тартуды қалыптастырады.</w:t>
      </w:r>
    </w:p>
    <w:p>
      <w:pPr>
        <w:spacing w:after="0"/>
        <w:ind w:left="0"/>
        <w:jc w:val="both"/>
      </w:pPr>
      <w:r>
        <w:rPr>
          <w:rFonts w:ascii="Times New Roman"/>
          <w:b w:val="false"/>
          <w:i w:val="false"/>
          <w:color w:val="000000"/>
          <w:sz w:val="28"/>
        </w:rPr>
        <w:t>
      Көрсетілетін қызметті беруші мемлекеттік қызмет көрсету стандартының 8-тармағында көзделген тізбеге сәйкес құжаттардың толық емес топтамасын ұсынылған кезде, қолданылу мерзімі өтіп кеткен құжаттар ұсынылған жағдайда, көрсетілетін қызметті алушының цифрлық құжаттар сервисінде дербес деректерге қол жеткізуге келісімнің болмауы кезінде мемлекеттік қызмет көрсетуден бас тартады.</w:t>
      </w:r>
    </w:p>
    <w:p>
      <w:pPr>
        <w:spacing w:after="0"/>
        <w:ind w:left="0"/>
        <w:jc w:val="both"/>
      </w:pPr>
      <w:r>
        <w:rPr>
          <w:rFonts w:ascii="Times New Roman"/>
          <w:b w:val="false"/>
          <w:i w:val="false"/>
          <w:color w:val="000000"/>
          <w:sz w:val="28"/>
        </w:rPr>
        <w:t>
      Көрсетілетін қызметті алушы стационарлық жағдайларда медициналық көмек көрсететін денсаулық сақтау ұйымдарына жүгінген кезде мемлекеттік қызметті одан әрі қараудан бас тарту көрсетілетін қызметті берушінің уәкілетті тұлғасының немесе оның міндетін атқарушы тұлғаның қолы қойылған, бас тарту негіздері көрсетіле отырып, жеке хатпен ресімделеді.</w:t>
      </w:r>
    </w:p>
    <w:p>
      <w:pPr>
        <w:spacing w:after="0"/>
        <w:ind w:left="0"/>
        <w:jc w:val="both"/>
      </w:pPr>
      <w:r>
        <w:rPr>
          <w:rFonts w:ascii="Times New Roman"/>
          <w:b w:val="false"/>
          <w:i w:val="false"/>
          <w:color w:val="000000"/>
          <w:sz w:val="28"/>
        </w:rPr>
        <w:t>
      Көрсетілетін қызметті алушы портал арқылы жүгінген кезде көрсетілетін қызметті беруші портал арқылы көрсетілетін қызметті берушінің уәкілетті тұлғаның ЭЦҚ қойылған электрондық құжат нысанында мемлекеттік қызмет көрсетуден бас тартуды көрсетілетін қызметті алушының порталдағы жеке кабинетіне жібереді.</w:t>
      </w:r>
    </w:p>
    <w:p>
      <w:pPr>
        <w:spacing w:after="0"/>
        <w:ind w:left="0"/>
        <w:jc w:val="both"/>
      </w:pPr>
      <w:r>
        <w:rPr>
          <w:rFonts w:ascii="Times New Roman"/>
          <w:b w:val="false"/>
          <w:i w:val="false"/>
          <w:color w:val="000000"/>
          <w:sz w:val="28"/>
        </w:rPr>
        <w:t>
      Мемлекеттік қызмет 1 (бір) жұмыс күні ішінде көрсетіледі.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66-тармақ жаңа редакцияда - ҚР Денсаулық сақтау министрінің 29.07.2022 </w:t>
      </w:r>
      <w:r>
        <w:rPr>
          <w:rFonts w:ascii="Times New Roman"/>
          <w:b w:val="false"/>
          <w:i w:val="false"/>
          <w:color w:val="ff0000"/>
          <w:sz w:val="28"/>
        </w:rPr>
        <w:t>№ ҚР ДСМ-69</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62" w:id="226"/>
    <w:p>
      <w:pPr>
        <w:spacing w:after="0"/>
        <w:ind w:left="0"/>
        <w:jc w:val="both"/>
      </w:pPr>
      <w:r>
        <w:rPr>
          <w:rFonts w:ascii="Times New Roman"/>
          <w:b w:val="false"/>
          <w:i w:val="false"/>
          <w:color w:val="000000"/>
          <w:sz w:val="28"/>
        </w:rPr>
        <w:t xml:space="preserve">
      67. Көрсетілетін қызметті беруші Заңның 5-бабы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тәртіппен мемлекеттік қызметтер көрсетуді мониторингтеу мақсатында мониторингтің ақпараттық жүйесіне "Стационарлық науқастың медициналық картасынан үзінді көшірме беру" мемлекеттік қызметті көрсету туралы деректерді енгізуді қамтамасыз етеді.</w:t>
      </w:r>
    </w:p>
    <w:bookmarkEnd w:id="226"/>
    <w:bookmarkStart w:name="z263" w:id="227"/>
    <w:p>
      <w:pPr>
        <w:spacing w:after="0"/>
        <w:ind w:left="0"/>
        <w:jc w:val="left"/>
      </w:pPr>
      <w:r>
        <w:rPr>
          <w:rFonts w:ascii="Times New Roman"/>
          <w:b/>
          <w:i w:val="false"/>
          <w:color w:val="000000"/>
        </w:rPr>
        <w:t xml:space="preserve"> 3-параграф. "Санаторийлік-курорттық емделуге қажеттілігі туралы қорытынды беру" мемлекеттік көрсетілетін қызметтерді көрсету тәртібі</w:t>
      </w:r>
    </w:p>
    <w:bookmarkEnd w:id="227"/>
    <w:bookmarkStart w:name="z264" w:id="228"/>
    <w:p>
      <w:pPr>
        <w:spacing w:after="0"/>
        <w:ind w:left="0"/>
        <w:jc w:val="both"/>
      </w:pPr>
      <w:r>
        <w:rPr>
          <w:rFonts w:ascii="Times New Roman"/>
          <w:b w:val="false"/>
          <w:i w:val="false"/>
          <w:color w:val="000000"/>
          <w:sz w:val="28"/>
        </w:rPr>
        <w:t>
      68.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осы Стандартқа 9-қосымшаға сәйкес "Санаторийлік-курорттық емделуге қажеттілігі туралы қорытынды беру" (бұдан әрі – мемлекеттік көрсетілетін қызмет) мемлекеттік көрсетілетін қызмет стандартында келтірілген.</w:t>
      </w:r>
    </w:p>
    <w:bookmarkEnd w:id="228"/>
    <w:bookmarkStart w:name="z265" w:id="229"/>
    <w:p>
      <w:pPr>
        <w:spacing w:after="0"/>
        <w:ind w:left="0"/>
        <w:jc w:val="both"/>
      </w:pPr>
      <w:r>
        <w:rPr>
          <w:rFonts w:ascii="Times New Roman"/>
          <w:b w:val="false"/>
          <w:i w:val="false"/>
          <w:color w:val="000000"/>
          <w:sz w:val="28"/>
        </w:rPr>
        <w:t>
      69. "Санаторийлік-курорттық емделуге қажеттілігі туралы қорытынды беру" мемлекеттік көрсетілетін қызметті (бұдан әрі – мемлекеттік көрсетілетін қызмет) алу үшін көрсетілетін қызметті алушы медициналық-санитариялық алғашқы көмек көрсететін медициналық ұйымдарға (бұдан әрі – көрсетілетін қызметті беруші) немесе "электрондық үкімет" порталы (бұдан әрі-портал) арқылы жүгінеді.</w:t>
      </w:r>
    </w:p>
    <w:bookmarkEnd w:id="229"/>
    <w:p>
      <w:pPr>
        <w:spacing w:after="0"/>
        <w:ind w:left="0"/>
        <w:jc w:val="both"/>
      </w:pPr>
      <w:r>
        <w:rPr>
          <w:rFonts w:ascii="Times New Roman"/>
          <w:b w:val="false"/>
          <w:i w:val="false"/>
          <w:color w:val="000000"/>
          <w:sz w:val="28"/>
        </w:rPr>
        <w:t>
      Көрсетілетін қызметті алушы барлық қажетті құжаттарды тапсырған кезде портал арқылы "жеке кабинетке" көрсетілетін қызметті берушінің уәкілетті тұлғаның ЭЦҚ-мен қол қойылған мемлекеттік қызмет көрсету нәтижесін алу күні туралы хабарлама жіберіледі.</w:t>
      </w:r>
    </w:p>
    <w:p>
      <w:pPr>
        <w:spacing w:after="0"/>
        <w:ind w:left="0"/>
        <w:jc w:val="both"/>
      </w:pPr>
      <w:r>
        <w:rPr>
          <w:rFonts w:ascii="Times New Roman"/>
          <w:b w:val="false"/>
          <w:i w:val="false"/>
          <w:color w:val="000000"/>
          <w:sz w:val="28"/>
        </w:rPr>
        <w:t>
      Көрсетілетін қызметті алушы жұмыс уақыты аяқталғаннан кейін еңбек заңнамасына сәйкес демалыс және мереке күндері жүгінген кезде өтініштерді қабылдау және мемлекеттік қызметті көрсету нәтижелерін беру келесі жұмыс күні жүзеге асырылады.</w:t>
      </w:r>
    </w:p>
    <w:p>
      <w:pPr>
        <w:spacing w:after="0"/>
        <w:ind w:left="0"/>
        <w:jc w:val="both"/>
      </w:pPr>
      <w:r>
        <w:rPr>
          <w:rFonts w:ascii="Times New Roman"/>
          <w:b w:val="false"/>
          <w:i w:val="false"/>
          <w:color w:val="000000"/>
          <w:sz w:val="28"/>
        </w:rPr>
        <w:t xml:space="preserve">
      Көрсетілетін қызметті алушы көрсетілетін қызметті берушіге құжаттарды ұсынған кезде е оларды Портал арқылы жіберген кезде МСАК ұйымдарының дәрігері мемлекеттік қызмет көрсету стандартының </w:t>
      </w:r>
      <w:r>
        <w:rPr>
          <w:rFonts w:ascii="Times New Roman"/>
          <w:b w:val="false"/>
          <w:i w:val="false"/>
          <w:color w:val="000000"/>
          <w:sz w:val="28"/>
        </w:rPr>
        <w:t>8-тармағына</w:t>
      </w:r>
      <w:r>
        <w:rPr>
          <w:rFonts w:ascii="Times New Roman"/>
          <w:b w:val="false"/>
          <w:i w:val="false"/>
          <w:color w:val="000000"/>
          <w:sz w:val="28"/>
        </w:rPr>
        <w:t xml:space="preserve"> сәйкес олардың толықтығын тексеруді жүзеге асырады.</w:t>
      </w:r>
    </w:p>
    <w:p>
      <w:pPr>
        <w:spacing w:after="0"/>
        <w:ind w:left="0"/>
        <w:jc w:val="both"/>
      </w:pPr>
      <w:r>
        <w:rPr>
          <w:rFonts w:ascii="Times New Roman"/>
          <w:b w:val="false"/>
          <w:i w:val="false"/>
          <w:color w:val="000000"/>
          <w:sz w:val="28"/>
        </w:rPr>
        <w:t>
      Жеке басты куәландыратын құжат туралы мәліметтерді көрсетілетін қызметті беруші порталда тіркелген пайдаланушының ұялы байланысының абоненттік нөмірі арқылы ұсынылған құжат иесінің келісімі болған жағдайда портал хабарламасына жауап ретінде бір реттік пароль беру арқылы немесе қысқа мәтіндік хабарлама жіберу арқылы іске асырылған интеграция арқылы цифрлық құжаттар сервисінен (сәйкестендіру үшін) алады.</w:t>
      </w:r>
    </w:p>
    <w:p>
      <w:pPr>
        <w:spacing w:after="0"/>
        <w:ind w:left="0"/>
        <w:jc w:val="both"/>
      </w:pPr>
      <w:r>
        <w:rPr>
          <w:rFonts w:ascii="Times New Roman"/>
          <w:b w:val="false"/>
          <w:i w:val="false"/>
          <w:color w:val="000000"/>
          <w:sz w:val="28"/>
        </w:rPr>
        <w:t>
      Мемлекеттік қызметті көрсету нәтижесі: 069/е нысаны бойынша қағаз түрінде берілген санаторийлік-курорттық карта немесе мемлекеттік қызметті көрсетуден дәлелді бас тарту болып табылады.</w:t>
      </w:r>
    </w:p>
    <w:p>
      <w:pPr>
        <w:spacing w:after="0"/>
        <w:ind w:left="0"/>
        <w:jc w:val="both"/>
      </w:pPr>
      <w:r>
        <w:rPr>
          <w:rFonts w:ascii="Times New Roman"/>
          <w:b w:val="false"/>
          <w:i w:val="false"/>
          <w:color w:val="000000"/>
          <w:sz w:val="28"/>
        </w:rPr>
        <w:t>
      Құжаттардың толық топтамасы ұсынылған жағдайда МСАК ұйымының дәрігері санаторийлік-курорттық картаны ресімдейді, оған бөлімше меңгерушісі қол қояды және денсаулық сақтау ұйымының жауапты маманына береді.</w:t>
      </w:r>
    </w:p>
    <w:p>
      <w:pPr>
        <w:spacing w:after="0"/>
        <w:ind w:left="0"/>
        <w:jc w:val="both"/>
      </w:pPr>
      <w:r>
        <w:rPr>
          <w:rFonts w:ascii="Times New Roman"/>
          <w:b w:val="false"/>
          <w:i w:val="false"/>
          <w:color w:val="000000"/>
          <w:sz w:val="28"/>
        </w:rPr>
        <w:t>
      Денсаулық сақтау ұйымының жауапты маманы санаторийлік-курорттық картаны тіркейді, көрсетілетін қызметті берушінің мөрін қояды және көрсетілетін қызметті алушыға санаторийлік-курорттық картаны береді.</w:t>
      </w:r>
    </w:p>
    <w:p>
      <w:pPr>
        <w:spacing w:after="0"/>
        <w:ind w:left="0"/>
        <w:jc w:val="both"/>
      </w:pPr>
      <w:r>
        <w:rPr>
          <w:rFonts w:ascii="Times New Roman"/>
          <w:b w:val="false"/>
          <w:i w:val="false"/>
          <w:color w:val="000000"/>
          <w:sz w:val="28"/>
        </w:rPr>
        <w:t xml:space="preserve">
      Мемлекеттік көрсетілетін қызмет стандартының </w:t>
      </w:r>
      <w:r>
        <w:rPr>
          <w:rFonts w:ascii="Times New Roman"/>
          <w:b w:val="false"/>
          <w:i w:val="false"/>
          <w:color w:val="000000"/>
          <w:sz w:val="28"/>
        </w:rPr>
        <w:t>9-тармағында</w:t>
      </w:r>
      <w:r>
        <w:rPr>
          <w:rFonts w:ascii="Times New Roman"/>
          <w:b w:val="false"/>
          <w:i w:val="false"/>
          <w:color w:val="000000"/>
          <w:sz w:val="28"/>
        </w:rPr>
        <w:t xml:space="preserve"> көзделген мемлекеттік қызметті көрсетуден бас тарту үшін негіздер болған кезде МСАК ұйымдарының дәрігері мемлекеттік қызметті көрсетуден бас тартуды қалыптастырады. </w:t>
      </w:r>
    </w:p>
    <w:p>
      <w:pPr>
        <w:spacing w:after="0"/>
        <w:ind w:left="0"/>
        <w:jc w:val="both"/>
      </w:pPr>
      <w:r>
        <w:rPr>
          <w:rFonts w:ascii="Times New Roman"/>
          <w:b w:val="false"/>
          <w:i w:val="false"/>
          <w:color w:val="000000"/>
          <w:sz w:val="28"/>
        </w:rPr>
        <w:t>
      Көрсетілетін қызметті берушіге мемлекеттік қызмет көрсету стандартының 8-тармағында көзделген тізбеге сәйкес құжаттар топтамасы толық ұсынылмаған, қолданылу мерзімі өтіп кеткен құжаттар ұсынылған жағдайда, көрсетілетін қызметті алушының цифрлық құжаттар сервисінде дербес деректерге қол жеткізуге келісімі болмаса мемлекеттік қызмет көрсетуден бас тартады.</w:t>
      </w:r>
    </w:p>
    <w:p>
      <w:pPr>
        <w:spacing w:after="0"/>
        <w:ind w:left="0"/>
        <w:jc w:val="both"/>
      </w:pPr>
      <w:r>
        <w:rPr>
          <w:rFonts w:ascii="Times New Roman"/>
          <w:b w:val="false"/>
          <w:i w:val="false"/>
          <w:color w:val="000000"/>
          <w:sz w:val="28"/>
        </w:rPr>
        <w:t>
      Көрсетілетін қызметті алушы МСАК ұйымына жүгінген кезде мемлекеттік қызметті одан әрі қараудан бас тарту көрсетілетін қызметті беруші уәкілетті тұлғасының немесе оның міндетін атқарушы тұлғаның қолы қойылған, өтінішті одан әрі қараудан бас тарту негіздері көрсетіле отырып, жеке хатпен ресімделеді.</w:t>
      </w:r>
    </w:p>
    <w:p>
      <w:pPr>
        <w:spacing w:after="0"/>
        <w:ind w:left="0"/>
        <w:jc w:val="both"/>
      </w:pPr>
      <w:r>
        <w:rPr>
          <w:rFonts w:ascii="Times New Roman"/>
          <w:b w:val="false"/>
          <w:i w:val="false"/>
          <w:color w:val="000000"/>
          <w:sz w:val="28"/>
        </w:rPr>
        <w:t>
      Көрсетілетін қызметті алушы портал арқылы жүгінген кезде көрсетілетін қызметті беруші портал арқылы көрсетілетін қызметті берушінің уәкілетті тұлғаның ЭЦҚ қойылған электрондық құжат нысанында мемлекеттік қызмет көрсетуден бас тартуды көрсетілетін қызметті алушының порталдағы жеке кабинетіне жібереді.</w:t>
      </w:r>
    </w:p>
    <w:p>
      <w:pPr>
        <w:spacing w:after="0"/>
        <w:ind w:left="0"/>
        <w:jc w:val="both"/>
      </w:pPr>
      <w:r>
        <w:rPr>
          <w:rFonts w:ascii="Times New Roman"/>
          <w:b w:val="false"/>
          <w:i w:val="false"/>
          <w:color w:val="000000"/>
          <w:sz w:val="28"/>
        </w:rPr>
        <w:t xml:space="preserve">
      Мемлекеттік қызмет 1 (бір) жұмыс күні ішінде көрсетіледі.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69-тармақ жаңа редакцияда - ҚР Денсаулық сақтау министрінің 29.07.2022 </w:t>
      </w:r>
      <w:r>
        <w:rPr>
          <w:rFonts w:ascii="Times New Roman"/>
          <w:b w:val="false"/>
          <w:i w:val="false"/>
          <w:color w:val="ff0000"/>
          <w:sz w:val="28"/>
        </w:rPr>
        <w:t>№ ҚР ДСМ-69</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78" w:id="230"/>
    <w:p>
      <w:pPr>
        <w:spacing w:after="0"/>
        <w:ind w:left="0"/>
        <w:jc w:val="both"/>
      </w:pPr>
      <w:r>
        <w:rPr>
          <w:rFonts w:ascii="Times New Roman"/>
          <w:b w:val="false"/>
          <w:i w:val="false"/>
          <w:color w:val="000000"/>
          <w:sz w:val="28"/>
        </w:rPr>
        <w:t xml:space="preserve">
      70. Көрсетілетін қызметті беруші Заңның 5-бабы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тәртіппен мемлекеттік қызметтер көрсетуді мониторингтеу мақсатында мониторингтің ақпараттық жүйесіне "Санаторийлік-курорттық емделуге қажеттілігі туралы қорытынды беру" мемлекеттік қызмет көрсету туралы деректерді енгізуді қамтамасыз етеді.</w:t>
      </w:r>
    </w:p>
    <w:bookmarkEnd w:id="230"/>
    <w:bookmarkStart w:name="z279" w:id="231"/>
    <w:p>
      <w:pPr>
        <w:spacing w:after="0"/>
        <w:ind w:left="0"/>
        <w:jc w:val="left"/>
      </w:pPr>
      <w:r>
        <w:rPr>
          <w:rFonts w:ascii="Times New Roman"/>
          <w:b/>
          <w:i w:val="false"/>
          <w:color w:val="000000"/>
        </w:rPr>
        <w:t xml:space="preserve"> 3-тарау. Көрсетілетін қызметті берушінің және (немесе) оның лауазымды адамдарының мемлекеттік қызметтерді көрсету мәселелері бойынша шешімдеріне, әрекетіне (әрекетсіздігіне) шағымдану тәртібі</w:t>
      </w:r>
    </w:p>
    <w:bookmarkEnd w:id="231"/>
    <w:bookmarkStart w:name="z280" w:id="232"/>
    <w:p>
      <w:pPr>
        <w:spacing w:after="0"/>
        <w:ind w:left="0"/>
        <w:jc w:val="both"/>
      </w:pPr>
      <w:r>
        <w:rPr>
          <w:rFonts w:ascii="Times New Roman"/>
          <w:b w:val="false"/>
          <w:i w:val="false"/>
          <w:color w:val="000000"/>
          <w:sz w:val="28"/>
        </w:rPr>
        <w:t>
      71. Көрсетілетін қызметті берушінің және (немесе) олардың қызметкерлерінің мемлекеттік қызметтер көрсету мәселелері бойынша шешімдеріне, әрекеттеріне (әрекетсіздігіне) шағым көрсетілетін қызметті беруші басшысының атына беріледі.</w:t>
      </w:r>
    </w:p>
    <w:bookmarkEnd w:id="232"/>
    <w:bookmarkStart w:name="z281" w:id="233"/>
    <w:p>
      <w:pPr>
        <w:spacing w:after="0"/>
        <w:ind w:left="0"/>
        <w:jc w:val="both"/>
      </w:pPr>
      <w:r>
        <w:rPr>
          <w:rFonts w:ascii="Times New Roman"/>
          <w:b w:val="false"/>
          <w:i w:val="false"/>
          <w:color w:val="000000"/>
          <w:sz w:val="28"/>
        </w:rPr>
        <w:t xml:space="preserve">
      "Мемлекеттік көрсетілетін қызметтер туралы" Заңның 25-бабының </w:t>
      </w:r>
      <w:r>
        <w:rPr>
          <w:rFonts w:ascii="Times New Roman"/>
          <w:b w:val="false"/>
          <w:i w:val="false"/>
          <w:color w:val="000000"/>
          <w:sz w:val="28"/>
        </w:rPr>
        <w:t>2-тармағына</w:t>
      </w:r>
      <w:r>
        <w:rPr>
          <w:rFonts w:ascii="Times New Roman"/>
          <w:b w:val="false"/>
          <w:i w:val="false"/>
          <w:color w:val="000000"/>
          <w:sz w:val="28"/>
        </w:rPr>
        <w:t xml:space="preserve"> сәйкес мемлекеттік қызметті тікелей көрсететін көрсетілетін қызметті берушінің атына келіп түскен көрсетілетін қызметті алушының шағымы тіркелген күнінен бастап бес жұмыс күні ішінде қаралуға жатады.</w:t>
      </w:r>
    </w:p>
    <w:bookmarkEnd w:id="233"/>
    <w:bookmarkStart w:name="z282" w:id="234"/>
    <w:p>
      <w:pPr>
        <w:spacing w:after="0"/>
        <w:ind w:left="0"/>
        <w:jc w:val="both"/>
      </w:pPr>
      <w:r>
        <w:rPr>
          <w:rFonts w:ascii="Times New Roman"/>
          <w:b w:val="false"/>
          <w:i w:val="false"/>
          <w:color w:val="000000"/>
          <w:sz w:val="28"/>
        </w:rPr>
        <w:t>
      72.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қаралуға жатады.</w:t>
      </w:r>
    </w:p>
    <w:bookmarkEnd w:id="234"/>
    <w:bookmarkStart w:name="z283" w:id="235"/>
    <w:p>
      <w:pPr>
        <w:spacing w:after="0"/>
        <w:ind w:left="0"/>
        <w:jc w:val="both"/>
      </w:pPr>
      <w:r>
        <w:rPr>
          <w:rFonts w:ascii="Times New Roman"/>
          <w:b w:val="false"/>
          <w:i w:val="false"/>
          <w:color w:val="000000"/>
          <w:sz w:val="28"/>
        </w:rPr>
        <w:t>
      Портал арқылы жүгінген кезде шағымдану тәртібі туралы ақпаратты мемлекеттік қызметтер көрсету мәселелері жөніндегі бірыңғай байланыс орталығының телефоны бойынша алуға болады.</w:t>
      </w:r>
    </w:p>
    <w:bookmarkEnd w:id="235"/>
    <w:bookmarkStart w:name="z284" w:id="236"/>
    <w:p>
      <w:pPr>
        <w:spacing w:after="0"/>
        <w:ind w:left="0"/>
        <w:jc w:val="both"/>
      </w:pPr>
      <w:r>
        <w:rPr>
          <w:rFonts w:ascii="Times New Roman"/>
          <w:b w:val="false"/>
          <w:i w:val="false"/>
          <w:color w:val="000000"/>
          <w:sz w:val="28"/>
        </w:rPr>
        <w:t>
      73. Шағымды мемлекеттік қызметтер көрсету мәселелері бойынша сотқа дейінгі тәртіппен қарауды жоғары тұрған әкімшілік орган, мемлекеттік қызметтер көрсету сапасын бағалау және бақылау жөніндегі уәкілетті орган (бұдан әрі – шағымды қарайтын орган) жүргізеді.</w:t>
      </w:r>
    </w:p>
    <w:bookmarkEnd w:id="236"/>
    <w:bookmarkStart w:name="z285" w:id="237"/>
    <w:p>
      <w:pPr>
        <w:spacing w:after="0"/>
        <w:ind w:left="0"/>
        <w:jc w:val="both"/>
      </w:pPr>
      <w:r>
        <w:rPr>
          <w:rFonts w:ascii="Times New Roman"/>
          <w:b w:val="false"/>
          <w:i w:val="false"/>
          <w:color w:val="000000"/>
          <w:sz w:val="28"/>
        </w:rPr>
        <w:t>
      Шағым шешіміне, әрекетіне (әрекетсіздігіне) шағым жасалып отырған көрсетілетін қызметті берушіге беріледі.</w:t>
      </w:r>
    </w:p>
    <w:bookmarkEnd w:id="237"/>
    <w:bookmarkStart w:name="z286" w:id="238"/>
    <w:p>
      <w:pPr>
        <w:spacing w:after="0"/>
        <w:ind w:left="0"/>
        <w:jc w:val="both"/>
      </w:pPr>
      <w:r>
        <w:rPr>
          <w:rFonts w:ascii="Times New Roman"/>
          <w:b w:val="false"/>
          <w:i w:val="false"/>
          <w:color w:val="000000"/>
          <w:sz w:val="28"/>
        </w:rPr>
        <w:t>
      74. Шешіміне, әрекетіне (әрекетсіздігіне) шағым жасалған көрсетілетін қызметті беруші шағым келіп түскен күннен бастап 3 (үш) жұмыс күнінен кешіктірмей оны және әкімшілік істі шағымды қарайтын органға жібереді.</w:t>
      </w:r>
    </w:p>
    <w:bookmarkEnd w:id="238"/>
    <w:bookmarkStart w:name="z287" w:id="239"/>
    <w:p>
      <w:pPr>
        <w:spacing w:after="0"/>
        <w:ind w:left="0"/>
        <w:jc w:val="both"/>
      </w:pPr>
      <w:r>
        <w:rPr>
          <w:rFonts w:ascii="Times New Roman"/>
          <w:b w:val="false"/>
          <w:i w:val="false"/>
          <w:color w:val="000000"/>
          <w:sz w:val="28"/>
        </w:rPr>
        <w:t>
      Бұл ретте шешіміне, әрекетіне (әрекетсіздігіне) шағым жасалып отырған көрсетілетін қызметті беруші, егер ол үш жұмыс күні ішінде шешімді не шағымда көрсетілген талаптарды толық қанағаттандыратын өзге де әкімшілік әрекетті қабылдаса, шағымды қарайтын органға шағым жібермеуге құқылы.</w:t>
      </w:r>
    </w:p>
    <w:bookmarkEnd w:id="239"/>
    <w:bookmarkStart w:name="z288" w:id="240"/>
    <w:p>
      <w:pPr>
        <w:spacing w:after="0"/>
        <w:ind w:left="0"/>
        <w:jc w:val="both"/>
      </w:pPr>
      <w:r>
        <w:rPr>
          <w:rFonts w:ascii="Times New Roman"/>
          <w:b w:val="false"/>
          <w:i w:val="false"/>
          <w:color w:val="000000"/>
          <w:sz w:val="28"/>
        </w:rPr>
        <w:t>
      75. Егер заңда өзгеше көзделмесе, сотқа жүгінуге сотқа дейінгі тәртіппен шағым жасалады.</w:t>
      </w:r>
    </w:p>
    <w:bookmarkEnd w:id="24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Республикасында</w:t>
            </w:r>
            <w:r>
              <w:br/>
            </w:r>
            <w:r>
              <w:rPr>
                <w:rFonts w:ascii="Times New Roman"/>
                <w:b w:val="false"/>
                <w:i w:val="false"/>
                <w:color w:val="000000"/>
                <w:sz w:val="20"/>
              </w:rPr>
              <w:t>стационарлық жағдайларда</w:t>
            </w:r>
            <w:r>
              <w:br/>
            </w:r>
            <w:r>
              <w:rPr>
                <w:rFonts w:ascii="Times New Roman"/>
                <w:b w:val="false"/>
                <w:i w:val="false"/>
                <w:color w:val="000000"/>
                <w:sz w:val="20"/>
              </w:rPr>
              <w:t>медициналық көмек көрсету</w:t>
            </w:r>
            <w:r>
              <w:br/>
            </w:r>
            <w:r>
              <w:rPr>
                <w:rFonts w:ascii="Times New Roman"/>
                <w:b w:val="false"/>
                <w:i w:val="false"/>
                <w:color w:val="000000"/>
                <w:sz w:val="20"/>
              </w:rPr>
              <w:t>стандартына 1-қосымша</w:t>
            </w:r>
          </w:p>
        </w:tc>
      </w:tr>
    </w:tbl>
    <w:p>
      <w:pPr>
        <w:spacing w:after="0"/>
        <w:ind w:left="0"/>
        <w:jc w:val="both"/>
      </w:pPr>
      <w:bookmarkStart w:name="z290" w:id="241"/>
      <w:r>
        <w:rPr>
          <w:rFonts w:ascii="Times New Roman"/>
          <w:b w:val="false"/>
          <w:i w:val="false"/>
          <w:color w:val="000000"/>
          <w:sz w:val="28"/>
        </w:rPr>
        <w:t>
      Форма</w:t>
      </w:r>
    </w:p>
    <w:bookmarkEnd w:id="241"/>
    <w:p>
      <w:pPr>
        <w:spacing w:after="0"/>
        <w:ind w:left="0"/>
        <w:jc w:val="both"/>
      </w:pPr>
      <w:r>
        <w:rPr>
          <w:rFonts w:ascii="Times New Roman"/>
          <w:b w:val="false"/>
          <w:i w:val="false"/>
          <w:color w:val="000000"/>
          <w:sz w:val="28"/>
        </w:rPr>
        <w:t>Нысан</w:t>
      </w:r>
    </w:p>
    <w:bookmarkStart w:name="z291" w:id="242"/>
    <w:p>
      <w:pPr>
        <w:spacing w:after="0"/>
        <w:ind w:left="0"/>
        <w:jc w:val="left"/>
      </w:pPr>
      <w:r>
        <w:rPr>
          <w:rFonts w:ascii="Times New Roman"/>
          <w:b/>
          <w:i w:val="false"/>
          <w:color w:val="000000"/>
        </w:rPr>
        <w:t xml:space="preserve"> Күту парағы</w:t>
      </w:r>
    </w:p>
    <w:bookmarkEnd w:id="242"/>
    <w:bookmarkStart w:name="z292" w:id="243"/>
    <w:p>
      <w:pPr>
        <w:spacing w:after="0"/>
        <w:ind w:left="0"/>
        <w:jc w:val="left"/>
      </w:pPr>
      <w:r>
        <w:rPr>
          <w:rFonts w:ascii="Times New Roman"/>
          <w:b/>
          <w:i w:val="false"/>
          <w:color w:val="000000"/>
        </w:rPr>
        <w:t xml:space="preserve"> Лист ожидания _____________________________________</w:t>
      </w:r>
    </w:p>
    <w:bookmarkEnd w:id="243"/>
    <w:bookmarkStart w:name="z293" w:id="244"/>
    <w:p>
      <w:pPr>
        <w:spacing w:after="0"/>
        <w:ind w:left="0"/>
        <w:jc w:val="both"/>
      </w:pPr>
      <w:r>
        <w:rPr>
          <w:rFonts w:ascii="Times New Roman"/>
          <w:b w:val="false"/>
          <w:i w:val="false"/>
          <w:color w:val="000000"/>
          <w:sz w:val="28"/>
        </w:rPr>
        <w:t>
      Облыс/Қала Күні Область/Город ______________ Дата ______________</w:t>
      </w:r>
    </w:p>
    <w:bookmarkEnd w:id="24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4" w:id="245"/>
          <w:p>
            <w:pPr>
              <w:spacing w:after="20"/>
              <w:ind w:left="20"/>
              <w:jc w:val="both"/>
            </w:pPr>
            <w:r>
              <w:rPr>
                <w:rFonts w:ascii="Times New Roman"/>
                <w:b w:val="false"/>
                <w:i w:val="false"/>
                <w:color w:val="000000"/>
                <w:sz w:val="20"/>
              </w:rPr>
              <w:t>
Реттік №</w:t>
            </w:r>
          </w:p>
          <w:bookmarkEnd w:id="245"/>
          <w:p>
            <w:pPr>
              <w:spacing w:after="20"/>
              <w:ind w:left="20"/>
              <w:jc w:val="both"/>
            </w:pPr>
            <w:r>
              <w:rPr>
                <w:rFonts w:ascii="Times New Roman"/>
                <w:b w:val="false"/>
                <w:i w:val="false"/>
                <w:color w:val="000000"/>
                <w:sz w:val="20"/>
              </w:rPr>
              <w:t>
№ по порядку</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5" w:id="246"/>
          <w:p>
            <w:pPr>
              <w:spacing w:after="20"/>
              <w:ind w:left="20"/>
              <w:jc w:val="both"/>
            </w:pPr>
            <w:r>
              <w:rPr>
                <w:rFonts w:ascii="Times New Roman"/>
                <w:b w:val="false"/>
                <w:i w:val="false"/>
                <w:color w:val="000000"/>
                <w:sz w:val="20"/>
              </w:rPr>
              <w:t>
Науқасты жіберу кодының №</w:t>
            </w:r>
          </w:p>
          <w:bookmarkEnd w:id="246"/>
          <w:p>
            <w:pPr>
              <w:spacing w:after="20"/>
              <w:ind w:left="20"/>
              <w:jc w:val="both"/>
            </w:pPr>
            <w:r>
              <w:rPr>
                <w:rFonts w:ascii="Times New Roman"/>
                <w:b w:val="false"/>
                <w:i w:val="false"/>
                <w:color w:val="000000"/>
                <w:sz w:val="20"/>
              </w:rPr>
              <w:t>
№ Кода направления больного</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6" w:id="247"/>
          <w:p>
            <w:pPr>
              <w:spacing w:after="20"/>
              <w:ind w:left="20"/>
              <w:jc w:val="both"/>
            </w:pPr>
            <w:r>
              <w:rPr>
                <w:rFonts w:ascii="Times New Roman"/>
                <w:b w:val="false"/>
                <w:i w:val="false"/>
                <w:color w:val="000000"/>
                <w:sz w:val="20"/>
              </w:rPr>
              <w:t>
Науқастың тегі, аты, әкесінің аты (болған жағдайда) (толық)</w:t>
            </w:r>
          </w:p>
          <w:bookmarkEnd w:id="247"/>
          <w:p>
            <w:pPr>
              <w:spacing w:after="20"/>
              <w:ind w:left="20"/>
              <w:jc w:val="both"/>
            </w:pPr>
            <w:r>
              <w:rPr>
                <w:rFonts w:ascii="Times New Roman"/>
                <w:b w:val="false"/>
                <w:i w:val="false"/>
                <w:color w:val="000000"/>
                <w:sz w:val="20"/>
              </w:rPr>
              <w:t>
Фамилия, имя, отчество больного (при его наличии) (полностью)</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7" w:id="248"/>
          <w:p>
            <w:pPr>
              <w:spacing w:after="20"/>
              <w:ind w:left="20"/>
              <w:jc w:val="both"/>
            </w:pPr>
            <w:r>
              <w:rPr>
                <w:rFonts w:ascii="Times New Roman"/>
                <w:b w:val="false"/>
                <w:i w:val="false"/>
                <w:color w:val="000000"/>
                <w:sz w:val="20"/>
              </w:rPr>
              <w:t>
Жынысы (еркек-1, әйел-2)</w:t>
            </w:r>
          </w:p>
          <w:bookmarkEnd w:id="248"/>
          <w:p>
            <w:pPr>
              <w:spacing w:after="20"/>
              <w:ind w:left="20"/>
              <w:jc w:val="both"/>
            </w:pPr>
            <w:r>
              <w:rPr>
                <w:rFonts w:ascii="Times New Roman"/>
                <w:b w:val="false"/>
                <w:i w:val="false"/>
                <w:color w:val="000000"/>
                <w:sz w:val="20"/>
              </w:rPr>
              <w:t>
пол (мужской-1, женский-2)</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8" w:id="249"/>
          <w:p>
            <w:pPr>
              <w:spacing w:after="20"/>
              <w:ind w:left="20"/>
              <w:jc w:val="both"/>
            </w:pPr>
            <w:r>
              <w:rPr>
                <w:rFonts w:ascii="Times New Roman"/>
                <w:b w:val="false"/>
                <w:i w:val="false"/>
                <w:color w:val="000000"/>
                <w:sz w:val="20"/>
              </w:rPr>
              <w:t>
Өңір (қала-1, ауыл-2)</w:t>
            </w:r>
          </w:p>
          <w:bookmarkEnd w:id="249"/>
          <w:p>
            <w:pPr>
              <w:spacing w:after="20"/>
              <w:ind w:left="20"/>
              <w:jc w:val="both"/>
            </w:pPr>
            <w:r>
              <w:rPr>
                <w:rFonts w:ascii="Times New Roman"/>
                <w:b w:val="false"/>
                <w:i w:val="false"/>
                <w:color w:val="000000"/>
                <w:sz w:val="20"/>
              </w:rPr>
              <w:t>
Регион (город -1, село-2)</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9" w:id="250"/>
          <w:p>
            <w:pPr>
              <w:spacing w:after="20"/>
              <w:ind w:left="20"/>
              <w:jc w:val="both"/>
            </w:pPr>
            <w:r>
              <w:rPr>
                <w:rFonts w:ascii="Times New Roman"/>
                <w:b w:val="false"/>
                <w:i w:val="false"/>
                <w:color w:val="000000"/>
                <w:sz w:val="20"/>
              </w:rPr>
              <w:t>
Науқастың туған күні</w:t>
            </w:r>
          </w:p>
          <w:bookmarkEnd w:id="250"/>
          <w:p>
            <w:pPr>
              <w:spacing w:after="20"/>
              <w:ind w:left="20"/>
              <w:jc w:val="both"/>
            </w:pPr>
            <w:r>
              <w:rPr>
                <w:rFonts w:ascii="Times New Roman"/>
                <w:b w:val="false"/>
                <w:i w:val="false"/>
                <w:color w:val="000000"/>
                <w:sz w:val="20"/>
              </w:rPr>
              <w:t>
Дата рождения больного</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0" w:id="251"/>
          <w:p>
            <w:pPr>
              <w:spacing w:after="20"/>
              <w:ind w:left="20"/>
              <w:jc w:val="both"/>
            </w:pPr>
            <w:r>
              <w:rPr>
                <w:rFonts w:ascii="Times New Roman"/>
                <w:b w:val="false"/>
                <w:i w:val="false"/>
                <w:color w:val="000000"/>
                <w:sz w:val="20"/>
              </w:rPr>
              <w:t>
Науқастың мекенжайы және байланыс телефоны</w:t>
            </w:r>
          </w:p>
          <w:bookmarkEnd w:id="251"/>
          <w:p>
            <w:pPr>
              <w:spacing w:after="20"/>
              <w:ind w:left="20"/>
              <w:jc w:val="both"/>
            </w:pPr>
            <w:r>
              <w:rPr>
                <w:rFonts w:ascii="Times New Roman"/>
                <w:b w:val="false"/>
                <w:i w:val="false"/>
                <w:color w:val="000000"/>
                <w:sz w:val="20"/>
              </w:rPr>
              <w:t>
Домашний адрес и контактные телефоны больного</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1" w:id="252"/>
          <w:p>
            <w:pPr>
              <w:spacing w:after="20"/>
              <w:ind w:left="20"/>
              <w:jc w:val="both"/>
            </w:pPr>
            <w:r>
              <w:rPr>
                <w:rFonts w:ascii="Times New Roman"/>
                <w:b w:val="false"/>
                <w:i w:val="false"/>
                <w:color w:val="000000"/>
                <w:sz w:val="20"/>
              </w:rPr>
              <w:t>
Науқасты емдеуге жатқызуға жіберген медициналық ұйым</w:t>
            </w:r>
          </w:p>
          <w:bookmarkEnd w:id="252"/>
          <w:p>
            <w:pPr>
              <w:spacing w:after="20"/>
              <w:ind w:left="20"/>
              <w:jc w:val="both"/>
            </w:pPr>
            <w:r>
              <w:rPr>
                <w:rFonts w:ascii="Times New Roman"/>
                <w:b w:val="false"/>
                <w:i w:val="false"/>
                <w:color w:val="000000"/>
                <w:sz w:val="20"/>
              </w:rPr>
              <w:t>
Медицинская организация, направившая больного на госпитализацию</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2" w:id="253"/>
          <w:p>
            <w:pPr>
              <w:spacing w:after="20"/>
              <w:ind w:left="20"/>
              <w:jc w:val="both"/>
            </w:pPr>
            <w:r>
              <w:rPr>
                <w:rFonts w:ascii="Times New Roman"/>
                <w:b w:val="false"/>
                <w:i w:val="false"/>
                <w:color w:val="000000"/>
                <w:sz w:val="20"/>
              </w:rPr>
              <w:t>
Жолдама берген ұйымның диагнозы (Аурулардың халықаралық жиынтылығы-10)</w:t>
            </w:r>
          </w:p>
          <w:bookmarkEnd w:id="253"/>
          <w:p>
            <w:pPr>
              <w:spacing w:after="20"/>
              <w:ind w:left="20"/>
              <w:jc w:val="both"/>
            </w:pPr>
            <w:r>
              <w:rPr>
                <w:rFonts w:ascii="Times New Roman"/>
                <w:b w:val="false"/>
                <w:i w:val="false"/>
                <w:color w:val="000000"/>
                <w:sz w:val="20"/>
              </w:rPr>
              <w:t>
Диагноз направившей организации (по Международной классификации болезней -10)</w:t>
            </w:r>
          </w:p>
        </w:tc>
      </w:tr>
      <w:tr>
        <w:trPr>
          <w:trHeight w:val="30" w:hRule="atLeast"/>
        </w:trPr>
        <w:tc>
          <w:tcPr>
            <w:tcW w:w="0" w:type="auto"/>
            <w:vMerge/>
            <w:tcBorders>
              <w:top w:val="nil"/>
              <w:left w:val="single" w:color="cfcfcf" w:sz="5"/>
              <w:bottom w:val="single" w:color="cfcfcf" w:sz="5"/>
              <w:right w:val="single" w:color="cfcfcf" w:sz="5"/>
            </w:tcBorders>
          </w:tc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3" w:id="254"/>
          <w:p>
            <w:pPr>
              <w:spacing w:after="20"/>
              <w:ind w:left="20"/>
              <w:jc w:val="both"/>
            </w:pPr>
            <w:r>
              <w:rPr>
                <w:rFonts w:ascii="Times New Roman"/>
                <w:b w:val="false"/>
                <w:i w:val="false"/>
                <w:color w:val="000000"/>
                <w:sz w:val="20"/>
              </w:rPr>
              <w:t>
Науқасты жіберген облыстың коды</w:t>
            </w:r>
          </w:p>
          <w:bookmarkEnd w:id="254"/>
          <w:p>
            <w:pPr>
              <w:spacing w:after="20"/>
              <w:ind w:left="20"/>
              <w:jc w:val="both"/>
            </w:pPr>
            <w:r>
              <w:rPr>
                <w:rFonts w:ascii="Times New Roman"/>
                <w:b w:val="false"/>
                <w:i w:val="false"/>
                <w:color w:val="000000"/>
                <w:sz w:val="20"/>
              </w:rPr>
              <w:t>
Код области, откуда направлен больной</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4" w:id="255"/>
          <w:p>
            <w:pPr>
              <w:spacing w:after="20"/>
              <w:ind w:left="20"/>
              <w:jc w:val="both"/>
            </w:pPr>
            <w:r>
              <w:rPr>
                <w:rFonts w:ascii="Times New Roman"/>
                <w:b w:val="false"/>
                <w:i w:val="false"/>
                <w:color w:val="000000"/>
                <w:sz w:val="20"/>
              </w:rPr>
              <w:t>
Науқас бағытталған медициналық ұйым коды</w:t>
            </w:r>
          </w:p>
          <w:bookmarkEnd w:id="255"/>
          <w:p>
            <w:pPr>
              <w:spacing w:after="20"/>
              <w:ind w:left="20"/>
              <w:jc w:val="both"/>
            </w:pPr>
            <w:r>
              <w:rPr>
                <w:rFonts w:ascii="Times New Roman"/>
                <w:b w:val="false"/>
                <w:i w:val="false"/>
                <w:color w:val="000000"/>
                <w:sz w:val="20"/>
              </w:rPr>
              <w:t>
Код медицинской организации, куда направляется больной</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5" w:id="256"/>
          <w:p>
            <w:pPr>
              <w:spacing w:after="20"/>
              <w:ind w:left="20"/>
              <w:jc w:val="both"/>
            </w:pPr>
            <w:r>
              <w:rPr>
                <w:rFonts w:ascii="Times New Roman"/>
                <w:b w:val="false"/>
                <w:i w:val="false"/>
                <w:color w:val="000000"/>
                <w:sz w:val="20"/>
              </w:rPr>
              <w:t>
Төсек бейінінің коды</w:t>
            </w:r>
          </w:p>
          <w:bookmarkEnd w:id="256"/>
          <w:p>
            <w:pPr>
              <w:spacing w:after="20"/>
              <w:ind w:left="20"/>
              <w:jc w:val="both"/>
            </w:pPr>
            <w:r>
              <w:rPr>
                <w:rFonts w:ascii="Times New Roman"/>
                <w:b w:val="false"/>
                <w:i w:val="false"/>
                <w:color w:val="000000"/>
                <w:sz w:val="20"/>
              </w:rPr>
              <w:t>
Код профиля койки</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6" w:id="257"/>
          <w:p>
            <w:pPr>
              <w:spacing w:after="20"/>
              <w:ind w:left="20"/>
              <w:jc w:val="both"/>
            </w:pPr>
            <w:r>
              <w:rPr>
                <w:rFonts w:ascii="Times New Roman"/>
                <w:b w:val="false"/>
                <w:i w:val="false"/>
                <w:color w:val="000000"/>
                <w:sz w:val="20"/>
              </w:rPr>
              <w:t>
Науқастың реттік нөмірі</w:t>
            </w:r>
          </w:p>
          <w:bookmarkEnd w:id="257"/>
          <w:p>
            <w:pPr>
              <w:spacing w:after="20"/>
              <w:ind w:left="20"/>
              <w:jc w:val="both"/>
            </w:pPr>
            <w:r>
              <w:rPr>
                <w:rFonts w:ascii="Times New Roman"/>
                <w:b w:val="false"/>
                <w:i w:val="false"/>
                <w:color w:val="000000"/>
                <w:sz w:val="20"/>
              </w:rPr>
              <w:t>
Порядковый номер больного</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307" w:id="258"/>
    <w:p>
      <w:pPr>
        <w:spacing w:after="0"/>
        <w:ind w:left="0"/>
        <w:jc w:val="both"/>
      </w:pPr>
      <w:r>
        <w:rPr>
          <w:rFonts w:ascii="Times New Roman"/>
          <w:b w:val="false"/>
          <w:i w:val="false"/>
          <w:color w:val="000000"/>
          <w:sz w:val="28"/>
        </w:rPr>
        <w:t>
      (Продолжение таблицы) (Кестенің жалғасы)</w:t>
      </w:r>
    </w:p>
    <w:bookmarkEnd w:id="25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8" w:id="259"/>
          <w:p>
            <w:pPr>
              <w:spacing w:after="20"/>
              <w:ind w:left="20"/>
              <w:jc w:val="both"/>
            </w:pPr>
            <w:r>
              <w:rPr>
                <w:rFonts w:ascii="Times New Roman"/>
                <w:b w:val="false"/>
                <w:i w:val="false"/>
                <w:color w:val="000000"/>
                <w:sz w:val="20"/>
              </w:rPr>
              <w:t>
Науқас жіберілген медициналық ұйым</w:t>
            </w:r>
          </w:p>
          <w:bookmarkEnd w:id="259"/>
          <w:p>
            <w:pPr>
              <w:spacing w:after="20"/>
              <w:ind w:left="20"/>
              <w:jc w:val="both"/>
            </w:pPr>
            <w:r>
              <w:rPr>
                <w:rFonts w:ascii="Times New Roman"/>
                <w:b w:val="false"/>
                <w:i w:val="false"/>
                <w:color w:val="000000"/>
                <w:sz w:val="20"/>
              </w:rPr>
              <w:t>
Медицинская организация, в которую направлен больной</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9" w:id="260"/>
          <w:p>
            <w:pPr>
              <w:spacing w:after="20"/>
              <w:ind w:left="20"/>
              <w:jc w:val="both"/>
            </w:pPr>
            <w:r>
              <w:rPr>
                <w:rFonts w:ascii="Times New Roman"/>
                <w:b w:val="false"/>
                <w:i w:val="false"/>
                <w:color w:val="000000"/>
                <w:sz w:val="20"/>
              </w:rPr>
              <w:t>
Төсек бейінінің атауы</w:t>
            </w:r>
          </w:p>
          <w:bookmarkEnd w:id="260"/>
          <w:p>
            <w:pPr>
              <w:spacing w:after="20"/>
              <w:ind w:left="20"/>
              <w:jc w:val="both"/>
            </w:pPr>
            <w:r>
              <w:rPr>
                <w:rFonts w:ascii="Times New Roman"/>
                <w:b w:val="false"/>
                <w:i w:val="false"/>
                <w:color w:val="000000"/>
                <w:sz w:val="20"/>
              </w:rPr>
              <w:t>
Наименование профиля койки</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0" w:id="261"/>
          <w:p>
            <w:pPr>
              <w:spacing w:after="20"/>
              <w:ind w:left="20"/>
              <w:jc w:val="both"/>
            </w:pPr>
            <w:r>
              <w:rPr>
                <w:rFonts w:ascii="Times New Roman"/>
                <w:b w:val="false"/>
                <w:i w:val="false"/>
                <w:color w:val="000000"/>
                <w:sz w:val="20"/>
              </w:rPr>
              <w:t>
Өтінім тіркелген күн (күні, айы, жылы)</w:t>
            </w:r>
          </w:p>
          <w:bookmarkEnd w:id="261"/>
          <w:p>
            <w:pPr>
              <w:spacing w:after="20"/>
              <w:ind w:left="20"/>
              <w:jc w:val="both"/>
            </w:pPr>
            <w:r>
              <w:rPr>
                <w:rFonts w:ascii="Times New Roman"/>
                <w:b w:val="false"/>
                <w:i w:val="false"/>
                <w:color w:val="000000"/>
                <w:sz w:val="20"/>
              </w:rPr>
              <w:t>
Дата регистрации заявки (число, месяц, год)</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1" w:id="262"/>
          <w:p>
            <w:pPr>
              <w:spacing w:after="20"/>
              <w:ind w:left="20"/>
              <w:jc w:val="both"/>
            </w:pPr>
            <w:r>
              <w:rPr>
                <w:rFonts w:ascii="Times New Roman"/>
                <w:b w:val="false"/>
                <w:i w:val="false"/>
                <w:color w:val="000000"/>
                <w:sz w:val="20"/>
              </w:rPr>
              <w:t>
Емхана белгілеген емдеуге жатқызу күні</w:t>
            </w:r>
          </w:p>
          <w:bookmarkEnd w:id="262"/>
          <w:p>
            <w:pPr>
              <w:spacing w:after="20"/>
              <w:ind w:left="20"/>
              <w:jc w:val="both"/>
            </w:pPr>
            <w:r>
              <w:rPr>
                <w:rFonts w:ascii="Times New Roman"/>
                <w:b w:val="false"/>
                <w:i w:val="false"/>
                <w:color w:val="000000"/>
                <w:sz w:val="20"/>
              </w:rPr>
              <w:t>
Дата госпитализации определенная поликлиникой</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2" w:id="263"/>
          <w:p>
            <w:pPr>
              <w:spacing w:after="20"/>
              <w:ind w:left="20"/>
              <w:jc w:val="both"/>
            </w:pPr>
            <w:r>
              <w:rPr>
                <w:rFonts w:ascii="Times New Roman"/>
                <w:b w:val="false"/>
                <w:i w:val="false"/>
                <w:color w:val="000000"/>
                <w:sz w:val="20"/>
              </w:rPr>
              <w:t>
Стационар белгілеген емдеуге жатқызу күні</w:t>
            </w:r>
          </w:p>
          <w:bookmarkEnd w:id="263"/>
          <w:p>
            <w:pPr>
              <w:spacing w:after="20"/>
              <w:ind w:left="20"/>
              <w:jc w:val="both"/>
            </w:pPr>
            <w:r>
              <w:rPr>
                <w:rFonts w:ascii="Times New Roman"/>
                <w:b w:val="false"/>
                <w:i w:val="false"/>
                <w:color w:val="000000"/>
                <w:sz w:val="20"/>
              </w:rPr>
              <w:t>
Дата Госпитализации, определенная стационаром</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3" w:id="264"/>
          <w:p>
            <w:pPr>
              <w:spacing w:after="20"/>
              <w:ind w:left="20"/>
              <w:jc w:val="both"/>
            </w:pPr>
            <w:r>
              <w:rPr>
                <w:rFonts w:ascii="Times New Roman"/>
                <w:b w:val="false"/>
                <w:i w:val="false"/>
                <w:color w:val="000000"/>
                <w:sz w:val="20"/>
              </w:rPr>
              <w:t>
Емдеуге жатқызу бюросы белгілеген емдеуге жатқызу күні</w:t>
            </w:r>
          </w:p>
          <w:bookmarkEnd w:id="264"/>
          <w:p>
            <w:pPr>
              <w:spacing w:after="20"/>
              <w:ind w:left="20"/>
              <w:jc w:val="both"/>
            </w:pPr>
            <w:r>
              <w:rPr>
                <w:rFonts w:ascii="Times New Roman"/>
                <w:b w:val="false"/>
                <w:i w:val="false"/>
                <w:color w:val="000000"/>
                <w:sz w:val="20"/>
              </w:rPr>
              <w:t>
Дата госпитализации определенная бюро госпитализации</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4" w:id="265"/>
          <w:p>
            <w:pPr>
              <w:spacing w:after="20"/>
              <w:ind w:left="20"/>
              <w:jc w:val="both"/>
            </w:pPr>
            <w:r>
              <w:rPr>
                <w:rFonts w:ascii="Times New Roman"/>
                <w:b w:val="false"/>
                <w:i w:val="false"/>
                <w:color w:val="000000"/>
                <w:sz w:val="20"/>
              </w:rPr>
              <w:t>
Нақты емдеуге жатқызу күні (күні, айы, жылы)</w:t>
            </w:r>
          </w:p>
          <w:bookmarkEnd w:id="265"/>
          <w:p>
            <w:pPr>
              <w:spacing w:after="20"/>
              <w:ind w:left="20"/>
              <w:jc w:val="both"/>
            </w:pPr>
            <w:r>
              <w:rPr>
                <w:rFonts w:ascii="Times New Roman"/>
                <w:b w:val="false"/>
                <w:i w:val="false"/>
                <w:color w:val="000000"/>
                <w:sz w:val="20"/>
              </w:rPr>
              <w:t>
Дата окончательной госпитализации (число, месяц, год)</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5" w:id="266"/>
          <w:p>
            <w:pPr>
              <w:spacing w:after="20"/>
              <w:ind w:left="20"/>
              <w:jc w:val="both"/>
            </w:pPr>
            <w:r>
              <w:rPr>
                <w:rFonts w:ascii="Times New Roman"/>
                <w:b w:val="false"/>
                <w:i w:val="false"/>
                <w:color w:val="000000"/>
                <w:sz w:val="20"/>
              </w:rPr>
              <w:t>
Емдеуге жатқызуға жіберген дәрігердің тегі, аты, әкесінің аты</w:t>
            </w:r>
          </w:p>
          <w:bookmarkEnd w:id="266"/>
          <w:p>
            <w:pPr>
              <w:spacing w:after="20"/>
              <w:ind w:left="20"/>
              <w:jc w:val="both"/>
            </w:pPr>
            <w:r>
              <w:rPr>
                <w:rFonts w:ascii="Times New Roman"/>
                <w:b w:val="false"/>
                <w:i w:val="false"/>
                <w:color w:val="000000"/>
                <w:sz w:val="20"/>
              </w:rPr>
              <w:t>
Фамилия, имя, отчество (при его наличии) врача, направившего на госпитализацию</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6" w:id="267"/>
          <w:p>
            <w:pPr>
              <w:spacing w:after="20"/>
              <w:ind w:left="20"/>
              <w:jc w:val="both"/>
            </w:pPr>
            <w:r>
              <w:rPr>
                <w:rFonts w:ascii="Times New Roman"/>
                <w:b w:val="false"/>
                <w:i w:val="false"/>
                <w:color w:val="000000"/>
                <w:sz w:val="20"/>
              </w:rPr>
              <w:t>
Емдеуге жатқызу орын алмаған немесе одан басқа тарту күні және себебі</w:t>
            </w:r>
          </w:p>
          <w:bookmarkEnd w:id="267"/>
          <w:p>
            <w:pPr>
              <w:spacing w:after="20"/>
              <w:ind w:left="20"/>
              <w:jc w:val="both"/>
            </w:pPr>
            <w:r>
              <w:rPr>
                <w:rFonts w:ascii="Times New Roman"/>
                <w:b w:val="false"/>
                <w:i w:val="false"/>
                <w:color w:val="000000"/>
                <w:sz w:val="20"/>
              </w:rPr>
              <w:t>
Дата и причина несостоявшейся госпитализации или отказа</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Республикасында</w:t>
            </w:r>
            <w:r>
              <w:br/>
            </w:r>
            <w:r>
              <w:rPr>
                <w:rFonts w:ascii="Times New Roman"/>
                <w:b w:val="false"/>
                <w:i w:val="false"/>
                <w:color w:val="000000"/>
                <w:sz w:val="20"/>
              </w:rPr>
              <w:t>стационарлық жағдайларда</w:t>
            </w:r>
            <w:r>
              <w:br/>
            </w:r>
            <w:r>
              <w:rPr>
                <w:rFonts w:ascii="Times New Roman"/>
                <w:b w:val="false"/>
                <w:i w:val="false"/>
                <w:color w:val="000000"/>
                <w:sz w:val="20"/>
              </w:rPr>
              <w:t>медициналық көмек көрсету</w:t>
            </w:r>
            <w:r>
              <w:br/>
            </w:r>
            <w:r>
              <w:rPr>
                <w:rFonts w:ascii="Times New Roman"/>
                <w:b w:val="false"/>
                <w:i w:val="false"/>
                <w:color w:val="000000"/>
                <w:sz w:val="20"/>
              </w:rPr>
              <w:t>стандартына 2-қосымша</w:t>
            </w:r>
          </w:p>
        </w:tc>
      </w:tr>
    </w:tbl>
    <w:p>
      <w:pPr>
        <w:spacing w:after="0"/>
        <w:ind w:left="0"/>
        <w:jc w:val="both"/>
      </w:pPr>
      <w:bookmarkStart w:name="z318" w:id="268"/>
      <w:r>
        <w:rPr>
          <w:rFonts w:ascii="Times New Roman"/>
          <w:b w:val="false"/>
          <w:i w:val="false"/>
          <w:color w:val="000000"/>
          <w:sz w:val="28"/>
        </w:rPr>
        <w:t>
      Форма</w:t>
      </w:r>
    </w:p>
    <w:bookmarkEnd w:id="268"/>
    <w:p>
      <w:pPr>
        <w:spacing w:after="0"/>
        <w:ind w:left="0"/>
        <w:jc w:val="both"/>
      </w:pPr>
      <w:r>
        <w:rPr>
          <w:rFonts w:ascii="Times New Roman"/>
          <w:b w:val="false"/>
          <w:i w:val="false"/>
          <w:color w:val="000000"/>
          <w:sz w:val="28"/>
        </w:rPr>
        <w:t>Нысан</w:t>
      </w:r>
    </w:p>
    <w:bookmarkStart w:name="z319" w:id="269"/>
    <w:p>
      <w:pPr>
        <w:spacing w:after="0"/>
        <w:ind w:left="0"/>
        <w:jc w:val="left"/>
      </w:pPr>
      <w:r>
        <w:rPr>
          <w:rFonts w:ascii="Times New Roman"/>
          <w:b/>
          <w:i w:val="false"/>
          <w:color w:val="000000"/>
        </w:rPr>
        <w:t xml:space="preserve"> ЖОСПАРЛЫ ЕМДЕУГЕ ЖАТҚЫЗУ ТАЛОНЫ</w:t>
      </w:r>
      <w:r>
        <w:br/>
      </w:r>
      <w:r>
        <w:rPr>
          <w:rFonts w:ascii="Times New Roman"/>
          <w:b/>
          <w:i w:val="false"/>
          <w:color w:val="000000"/>
        </w:rPr>
        <w:t>ТАЛОН ПЛАНОВОЙ ГОСПИТАЛИЗАЦИИ</w:t>
      </w:r>
    </w:p>
    <w:bookmarkEnd w:id="269"/>
    <w:bookmarkStart w:name="z320" w:id="270"/>
    <w:p>
      <w:pPr>
        <w:spacing w:after="0"/>
        <w:ind w:left="0"/>
        <w:jc w:val="both"/>
      </w:pPr>
      <w:r>
        <w:rPr>
          <w:rFonts w:ascii="Times New Roman"/>
          <w:b w:val="false"/>
          <w:i w:val="false"/>
          <w:color w:val="000000"/>
          <w:sz w:val="28"/>
        </w:rPr>
        <w:t>
      Коды/Код ________________________________________</w:t>
      </w:r>
    </w:p>
    <w:bookmarkEnd w:id="270"/>
    <w:bookmarkStart w:name="z321" w:id="271"/>
    <w:p>
      <w:pPr>
        <w:spacing w:after="0"/>
        <w:ind w:left="0"/>
        <w:jc w:val="both"/>
      </w:pPr>
      <w:r>
        <w:rPr>
          <w:rFonts w:ascii="Times New Roman"/>
          <w:b w:val="false"/>
          <w:i w:val="false"/>
          <w:color w:val="000000"/>
          <w:sz w:val="28"/>
        </w:rPr>
        <w:t>
      Құжатты қалыптастыру күні _________ Құжатты қалыптастыру уақыты _____________</w:t>
      </w:r>
    </w:p>
    <w:bookmarkEnd w:id="271"/>
    <w:bookmarkStart w:name="z322" w:id="272"/>
    <w:p>
      <w:pPr>
        <w:spacing w:after="0"/>
        <w:ind w:left="0"/>
        <w:jc w:val="both"/>
      </w:pPr>
      <w:r>
        <w:rPr>
          <w:rFonts w:ascii="Times New Roman"/>
          <w:b w:val="false"/>
          <w:i w:val="false"/>
          <w:color w:val="000000"/>
          <w:sz w:val="28"/>
        </w:rPr>
        <w:t>
      (Дата формирования документа)           (Время формирования документа)</w:t>
      </w:r>
    </w:p>
    <w:bookmarkEnd w:id="272"/>
    <w:bookmarkStart w:name="z323" w:id="273"/>
    <w:p>
      <w:pPr>
        <w:spacing w:after="0"/>
        <w:ind w:left="0"/>
        <w:jc w:val="both"/>
      </w:pPr>
      <w:r>
        <w:rPr>
          <w:rFonts w:ascii="Times New Roman"/>
          <w:b w:val="false"/>
          <w:i w:val="false"/>
          <w:color w:val="000000"/>
          <w:sz w:val="28"/>
        </w:rPr>
        <w:t>
      Азамат (ша) (Гражданин (ка))</w:t>
      </w:r>
    </w:p>
    <w:bookmarkEnd w:id="273"/>
    <w:p>
      <w:pPr>
        <w:spacing w:after="0"/>
        <w:ind w:left="0"/>
        <w:jc w:val="both"/>
      </w:pPr>
      <w:bookmarkStart w:name="z324" w:id="274"/>
      <w:r>
        <w:rPr>
          <w:rFonts w:ascii="Times New Roman"/>
          <w:b w:val="false"/>
          <w:i w:val="false"/>
          <w:color w:val="000000"/>
          <w:sz w:val="28"/>
        </w:rPr>
        <w:t>
      ____________________________________________________________________</w:t>
      </w:r>
    </w:p>
    <w:bookmarkEnd w:id="274"/>
    <w:p>
      <w:pPr>
        <w:spacing w:after="0"/>
        <w:ind w:left="0"/>
        <w:jc w:val="both"/>
      </w:pPr>
      <w:r>
        <w:rPr>
          <w:rFonts w:ascii="Times New Roman"/>
          <w:b w:val="false"/>
          <w:i w:val="false"/>
          <w:color w:val="000000"/>
          <w:sz w:val="28"/>
        </w:rPr>
        <w:t>(тегi, аты, әкесiнiң аты (болған жағдайда) /фамилия, имя, отчество (при его наличии)</w:t>
      </w:r>
    </w:p>
    <w:bookmarkStart w:name="z325" w:id="275"/>
    <w:p>
      <w:pPr>
        <w:spacing w:after="0"/>
        <w:ind w:left="0"/>
        <w:jc w:val="both"/>
      </w:pPr>
      <w:r>
        <w:rPr>
          <w:rFonts w:ascii="Times New Roman"/>
          <w:b w:val="false"/>
          <w:i w:val="false"/>
          <w:color w:val="000000"/>
          <w:sz w:val="28"/>
        </w:rPr>
        <w:t>
      Туған күні (Дата рождения) _________________ Пол (Жынысы) ___________</w:t>
      </w:r>
    </w:p>
    <w:bookmarkEnd w:id="275"/>
    <w:bookmarkStart w:name="z326" w:id="276"/>
    <w:p>
      <w:pPr>
        <w:spacing w:after="0"/>
        <w:ind w:left="0"/>
        <w:jc w:val="both"/>
      </w:pPr>
      <w:r>
        <w:rPr>
          <w:rFonts w:ascii="Times New Roman"/>
          <w:b w:val="false"/>
          <w:i w:val="false"/>
          <w:color w:val="000000"/>
          <w:sz w:val="28"/>
        </w:rPr>
        <w:t>
      Диагнозы (Диагноз)</w:t>
      </w:r>
    </w:p>
    <w:bookmarkEnd w:id="276"/>
    <w:bookmarkStart w:name="z327" w:id="277"/>
    <w:p>
      <w:pPr>
        <w:spacing w:after="0"/>
        <w:ind w:left="0"/>
        <w:jc w:val="both"/>
      </w:pPr>
      <w:r>
        <w:rPr>
          <w:rFonts w:ascii="Times New Roman"/>
          <w:b w:val="false"/>
          <w:i w:val="false"/>
          <w:color w:val="000000"/>
          <w:sz w:val="28"/>
        </w:rPr>
        <w:t>
      ____________________________________________________________________</w:t>
      </w:r>
    </w:p>
    <w:bookmarkEnd w:id="277"/>
    <w:bookmarkStart w:name="z328" w:id="278"/>
    <w:p>
      <w:pPr>
        <w:spacing w:after="0"/>
        <w:ind w:left="0"/>
        <w:jc w:val="both"/>
      </w:pPr>
      <w:r>
        <w:rPr>
          <w:rFonts w:ascii="Times New Roman"/>
          <w:b w:val="false"/>
          <w:i w:val="false"/>
          <w:color w:val="000000"/>
          <w:sz w:val="28"/>
        </w:rPr>
        <w:t>
      ____________________________________________________________________</w:t>
      </w:r>
    </w:p>
    <w:bookmarkEnd w:id="278"/>
    <w:bookmarkStart w:name="z329" w:id="279"/>
    <w:p>
      <w:pPr>
        <w:spacing w:after="0"/>
        <w:ind w:left="0"/>
        <w:jc w:val="both"/>
      </w:pPr>
      <w:r>
        <w:rPr>
          <w:rFonts w:ascii="Times New Roman"/>
          <w:b w:val="false"/>
          <w:i w:val="false"/>
          <w:color w:val="000000"/>
          <w:sz w:val="28"/>
        </w:rPr>
        <w:t>
      Жіберілді (Направляется)</w:t>
      </w:r>
    </w:p>
    <w:bookmarkEnd w:id="279"/>
    <w:bookmarkStart w:name="z330" w:id="280"/>
    <w:p>
      <w:pPr>
        <w:spacing w:after="0"/>
        <w:ind w:left="0"/>
        <w:jc w:val="both"/>
      </w:pPr>
      <w:r>
        <w:rPr>
          <w:rFonts w:ascii="Times New Roman"/>
          <w:b w:val="false"/>
          <w:i w:val="false"/>
          <w:color w:val="000000"/>
          <w:sz w:val="28"/>
        </w:rPr>
        <w:t>
      ____________________________________________________________________</w:t>
      </w:r>
    </w:p>
    <w:bookmarkEnd w:id="280"/>
    <w:bookmarkStart w:name="z331" w:id="281"/>
    <w:p>
      <w:pPr>
        <w:spacing w:after="0"/>
        <w:ind w:left="0"/>
        <w:jc w:val="both"/>
      </w:pPr>
      <w:r>
        <w:rPr>
          <w:rFonts w:ascii="Times New Roman"/>
          <w:b w:val="false"/>
          <w:i w:val="false"/>
          <w:color w:val="000000"/>
          <w:sz w:val="28"/>
        </w:rPr>
        <w:t>
      кім (кем)</w:t>
      </w:r>
    </w:p>
    <w:bookmarkEnd w:id="281"/>
    <w:bookmarkStart w:name="z332" w:id="282"/>
    <w:p>
      <w:pPr>
        <w:spacing w:after="0"/>
        <w:ind w:left="0"/>
        <w:jc w:val="both"/>
      </w:pPr>
      <w:r>
        <w:rPr>
          <w:rFonts w:ascii="Times New Roman"/>
          <w:b w:val="false"/>
          <w:i w:val="false"/>
          <w:color w:val="000000"/>
          <w:sz w:val="28"/>
        </w:rPr>
        <w:t>
      Жіберілді (Направляется в)</w:t>
      </w:r>
    </w:p>
    <w:bookmarkEnd w:id="282"/>
    <w:bookmarkStart w:name="z333" w:id="283"/>
    <w:p>
      <w:pPr>
        <w:spacing w:after="0"/>
        <w:ind w:left="0"/>
        <w:jc w:val="both"/>
      </w:pPr>
      <w:r>
        <w:rPr>
          <w:rFonts w:ascii="Times New Roman"/>
          <w:b w:val="false"/>
          <w:i w:val="false"/>
          <w:color w:val="000000"/>
          <w:sz w:val="28"/>
        </w:rPr>
        <w:t>
      _____________________________________________________________________</w:t>
      </w:r>
    </w:p>
    <w:bookmarkEnd w:id="283"/>
    <w:bookmarkStart w:name="z334" w:id="284"/>
    <w:p>
      <w:pPr>
        <w:spacing w:after="0"/>
        <w:ind w:left="0"/>
        <w:jc w:val="both"/>
      </w:pPr>
      <w:r>
        <w:rPr>
          <w:rFonts w:ascii="Times New Roman"/>
          <w:b w:val="false"/>
          <w:i w:val="false"/>
          <w:color w:val="000000"/>
          <w:sz w:val="28"/>
        </w:rPr>
        <w:t>
      қайда (куда)</w:t>
      </w:r>
    </w:p>
    <w:bookmarkEnd w:id="284"/>
    <w:bookmarkStart w:name="z335" w:id="285"/>
    <w:p>
      <w:pPr>
        <w:spacing w:after="0"/>
        <w:ind w:left="0"/>
        <w:jc w:val="both"/>
      </w:pPr>
      <w:r>
        <w:rPr>
          <w:rFonts w:ascii="Times New Roman"/>
          <w:b w:val="false"/>
          <w:i w:val="false"/>
          <w:color w:val="000000"/>
          <w:sz w:val="28"/>
        </w:rPr>
        <w:t>
      Емханамен белгіленген жоспарлы емдеуге жатқызу күні</w:t>
      </w:r>
    </w:p>
    <w:bookmarkEnd w:id="285"/>
    <w:bookmarkStart w:name="z336" w:id="286"/>
    <w:p>
      <w:pPr>
        <w:spacing w:after="0"/>
        <w:ind w:left="0"/>
        <w:jc w:val="both"/>
      </w:pPr>
      <w:r>
        <w:rPr>
          <w:rFonts w:ascii="Times New Roman"/>
          <w:b w:val="false"/>
          <w:i w:val="false"/>
          <w:color w:val="000000"/>
          <w:sz w:val="28"/>
        </w:rPr>
        <w:t>
      _____________________________</w:t>
      </w:r>
    </w:p>
    <w:bookmarkEnd w:id="286"/>
    <w:bookmarkStart w:name="z337" w:id="287"/>
    <w:p>
      <w:pPr>
        <w:spacing w:after="0"/>
        <w:ind w:left="0"/>
        <w:jc w:val="both"/>
      </w:pPr>
      <w:r>
        <w:rPr>
          <w:rFonts w:ascii="Times New Roman"/>
          <w:b w:val="false"/>
          <w:i w:val="false"/>
          <w:color w:val="000000"/>
          <w:sz w:val="28"/>
        </w:rPr>
        <w:t>
      Дата планируемой госпитализации, определенная поликлиникой</w:t>
      </w:r>
    </w:p>
    <w:bookmarkEnd w:id="287"/>
    <w:bookmarkStart w:name="z338" w:id="288"/>
    <w:p>
      <w:pPr>
        <w:spacing w:after="0"/>
        <w:ind w:left="0"/>
        <w:jc w:val="both"/>
      </w:pPr>
      <w:r>
        <w:rPr>
          <w:rFonts w:ascii="Times New Roman"/>
          <w:b w:val="false"/>
          <w:i w:val="false"/>
          <w:color w:val="000000"/>
          <w:sz w:val="28"/>
        </w:rPr>
        <w:t>
      Емдеуге жатқызу коды бойынша Қазақстан Республика стационарларындағы бос төсектер жөніндегі ақпаратты және Сізді емдеуге жатқызу жоспарланған стационарыңыздағы кезегіңізді www.bg.eicz.kz сайтынан қарай аласыз.</w:t>
      </w:r>
    </w:p>
    <w:bookmarkEnd w:id="288"/>
    <w:bookmarkStart w:name="z339" w:id="289"/>
    <w:p>
      <w:pPr>
        <w:spacing w:after="0"/>
        <w:ind w:left="0"/>
        <w:jc w:val="both"/>
      </w:pPr>
      <w:r>
        <w:rPr>
          <w:rFonts w:ascii="Times New Roman"/>
          <w:b w:val="false"/>
          <w:i w:val="false"/>
          <w:color w:val="000000"/>
          <w:sz w:val="28"/>
        </w:rPr>
        <w:t>
      По коду госпитализации Вы можете просмотреть на сайте www.bg.eisz.kz информацию о свободных койках в стационарах Республики Казахстан и свою очередность в стационар, куда планируется Ваша госпитализация</w:t>
      </w:r>
    </w:p>
    <w:bookmarkEnd w:id="28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Республикасында</w:t>
            </w:r>
            <w:r>
              <w:br/>
            </w:r>
            <w:r>
              <w:rPr>
                <w:rFonts w:ascii="Times New Roman"/>
                <w:b w:val="false"/>
                <w:i w:val="false"/>
                <w:color w:val="000000"/>
                <w:sz w:val="20"/>
              </w:rPr>
              <w:t>стационарлық жағдайларда</w:t>
            </w:r>
            <w:r>
              <w:br/>
            </w:r>
            <w:r>
              <w:rPr>
                <w:rFonts w:ascii="Times New Roman"/>
                <w:b w:val="false"/>
                <w:i w:val="false"/>
                <w:color w:val="000000"/>
                <w:sz w:val="20"/>
              </w:rPr>
              <w:t>медициналық көмек көрсету</w:t>
            </w:r>
            <w:r>
              <w:br/>
            </w:r>
            <w:r>
              <w:rPr>
                <w:rFonts w:ascii="Times New Roman"/>
                <w:b w:val="false"/>
                <w:i w:val="false"/>
                <w:color w:val="000000"/>
                <w:sz w:val="20"/>
              </w:rPr>
              <w:t>стандартына</w:t>
            </w:r>
            <w:r>
              <w:br/>
            </w:r>
            <w:r>
              <w:rPr>
                <w:rFonts w:ascii="Times New Roman"/>
                <w:b w:val="false"/>
                <w:i w:val="false"/>
                <w:color w:val="000000"/>
                <w:sz w:val="20"/>
              </w:rPr>
              <w:t>3-қосымша</w:t>
            </w:r>
          </w:p>
        </w:tc>
      </w:tr>
    </w:tbl>
    <w:bookmarkStart w:name="z341" w:id="290"/>
    <w:p>
      <w:pPr>
        <w:spacing w:after="0"/>
        <w:ind w:left="0"/>
        <w:jc w:val="both"/>
      </w:pPr>
      <w:r>
        <w:rPr>
          <w:rFonts w:ascii="Times New Roman"/>
          <w:b w:val="false"/>
          <w:i w:val="false"/>
          <w:color w:val="000000"/>
          <w:sz w:val="28"/>
        </w:rPr>
        <w:t>
      Форма</w:t>
      </w:r>
    </w:p>
    <w:bookmarkEnd w:id="290"/>
    <w:bookmarkStart w:name="z342" w:id="291"/>
    <w:p>
      <w:pPr>
        <w:spacing w:after="0"/>
        <w:ind w:left="0"/>
        <w:jc w:val="both"/>
      </w:pPr>
      <w:r>
        <w:rPr>
          <w:rFonts w:ascii="Times New Roman"/>
          <w:b w:val="false"/>
          <w:i w:val="false"/>
          <w:color w:val="000000"/>
          <w:sz w:val="28"/>
        </w:rPr>
        <w:t>
      Нысан</w:t>
      </w:r>
    </w:p>
    <w:bookmarkEnd w:id="291"/>
    <w:bookmarkStart w:name="z343" w:id="292"/>
    <w:p>
      <w:pPr>
        <w:spacing w:after="0"/>
        <w:ind w:left="0"/>
        <w:jc w:val="left"/>
      </w:pPr>
      <w:r>
        <w:rPr>
          <w:rFonts w:ascii="Times New Roman"/>
          <w:b/>
          <w:i w:val="false"/>
          <w:color w:val="000000"/>
        </w:rPr>
        <w:t xml:space="preserve"> Бос төсектерді тіркеу парағы Лист учета свободных коек</w:t>
      </w:r>
    </w:p>
    <w:bookmarkEnd w:id="292"/>
    <w:bookmarkStart w:name="z344" w:id="293"/>
    <w:p>
      <w:pPr>
        <w:spacing w:after="0"/>
        <w:ind w:left="0"/>
        <w:jc w:val="both"/>
      </w:pPr>
      <w:r>
        <w:rPr>
          <w:rFonts w:ascii="Times New Roman"/>
          <w:b w:val="false"/>
          <w:i w:val="false"/>
          <w:color w:val="000000"/>
          <w:sz w:val="28"/>
        </w:rPr>
        <w:t>
      Облыс/Қала Күні Область/Город _______________ Дата _____________</w:t>
      </w:r>
    </w:p>
    <w:bookmarkEnd w:id="29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5" w:id="294"/>
          <w:p>
            <w:pPr>
              <w:spacing w:after="20"/>
              <w:ind w:left="20"/>
              <w:jc w:val="both"/>
            </w:pPr>
            <w:r>
              <w:rPr>
                <w:rFonts w:ascii="Times New Roman"/>
                <w:b w:val="false"/>
                <w:i w:val="false"/>
                <w:color w:val="000000"/>
                <w:sz w:val="20"/>
              </w:rPr>
              <w:t>
Облыстың коды</w:t>
            </w:r>
          </w:p>
          <w:bookmarkEnd w:id="294"/>
          <w:p>
            <w:pPr>
              <w:spacing w:after="20"/>
              <w:ind w:left="20"/>
              <w:jc w:val="both"/>
            </w:pPr>
            <w:r>
              <w:rPr>
                <w:rFonts w:ascii="Times New Roman"/>
                <w:b w:val="false"/>
                <w:i w:val="false"/>
                <w:color w:val="000000"/>
                <w:sz w:val="20"/>
              </w:rPr>
              <w:t>
Код области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6" w:id="295"/>
          <w:p>
            <w:pPr>
              <w:spacing w:after="20"/>
              <w:ind w:left="20"/>
              <w:jc w:val="both"/>
            </w:pPr>
            <w:r>
              <w:rPr>
                <w:rFonts w:ascii="Times New Roman"/>
                <w:b w:val="false"/>
                <w:i w:val="false"/>
                <w:color w:val="000000"/>
                <w:sz w:val="20"/>
              </w:rPr>
              <w:t>
Медициналық ұйымның коды</w:t>
            </w:r>
          </w:p>
          <w:bookmarkEnd w:id="295"/>
          <w:p>
            <w:pPr>
              <w:spacing w:after="20"/>
              <w:ind w:left="20"/>
              <w:jc w:val="both"/>
            </w:pPr>
            <w:r>
              <w:rPr>
                <w:rFonts w:ascii="Times New Roman"/>
                <w:b w:val="false"/>
                <w:i w:val="false"/>
                <w:color w:val="000000"/>
                <w:sz w:val="20"/>
              </w:rPr>
              <w:t>
Код медицинской организации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7" w:id="296"/>
          <w:p>
            <w:pPr>
              <w:spacing w:after="20"/>
              <w:ind w:left="20"/>
              <w:jc w:val="both"/>
            </w:pPr>
            <w:r>
              <w:rPr>
                <w:rFonts w:ascii="Times New Roman"/>
                <w:b w:val="false"/>
                <w:i w:val="false"/>
                <w:color w:val="000000"/>
                <w:sz w:val="20"/>
              </w:rPr>
              <w:t>
Медициналық ұйымның атауы</w:t>
            </w:r>
          </w:p>
          <w:bookmarkEnd w:id="296"/>
          <w:p>
            <w:pPr>
              <w:spacing w:after="20"/>
              <w:ind w:left="20"/>
              <w:jc w:val="both"/>
            </w:pPr>
            <w:r>
              <w:rPr>
                <w:rFonts w:ascii="Times New Roman"/>
                <w:b w:val="false"/>
                <w:i w:val="false"/>
                <w:color w:val="000000"/>
                <w:sz w:val="20"/>
              </w:rPr>
              <w:t>
Наименование медицинской организации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8" w:id="297"/>
          <w:p>
            <w:pPr>
              <w:spacing w:after="20"/>
              <w:ind w:left="20"/>
              <w:jc w:val="both"/>
            </w:pPr>
            <w:r>
              <w:rPr>
                <w:rFonts w:ascii="Times New Roman"/>
                <w:b w:val="false"/>
                <w:i w:val="false"/>
                <w:color w:val="000000"/>
                <w:sz w:val="20"/>
              </w:rPr>
              <w:t>
Төсек бейінінің коды</w:t>
            </w:r>
          </w:p>
          <w:bookmarkEnd w:id="297"/>
          <w:p>
            <w:pPr>
              <w:spacing w:after="20"/>
              <w:ind w:left="20"/>
              <w:jc w:val="both"/>
            </w:pPr>
            <w:r>
              <w:rPr>
                <w:rFonts w:ascii="Times New Roman"/>
                <w:b w:val="false"/>
                <w:i w:val="false"/>
                <w:color w:val="000000"/>
                <w:sz w:val="20"/>
              </w:rPr>
              <w:t>
Код профиля койки</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9" w:id="298"/>
          <w:p>
            <w:pPr>
              <w:spacing w:after="20"/>
              <w:ind w:left="20"/>
              <w:jc w:val="both"/>
            </w:pPr>
            <w:r>
              <w:rPr>
                <w:rFonts w:ascii="Times New Roman"/>
                <w:b w:val="false"/>
                <w:i w:val="false"/>
                <w:color w:val="000000"/>
                <w:sz w:val="20"/>
              </w:rPr>
              <w:t>
Төсек бейінінің атауы</w:t>
            </w:r>
          </w:p>
          <w:bookmarkEnd w:id="298"/>
          <w:p>
            <w:pPr>
              <w:spacing w:after="20"/>
              <w:ind w:left="20"/>
              <w:jc w:val="both"/>
            </w:pPr>
            <w:r>
              <w:rPr>
                <w:rFonts w:ascii="Times New Roman"/>
                <w:b w:val="false"/>
                <w:i w:val="false"/>
                <w:color w:val="000000"/>
                <w:sz w:val="20"/>
              </w:rPr>
              <w:t>
Наименование профиля койки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0" w:id="299"/>
          <w:p>
            <w:pPr>
              <w:spacing w:after="20"/>
              <w:ind w:left="20"/>
              <w:jc w:val="both"/>
            </w:pPr>
            <w:r>
              <w:rPr>
                <w:rFonts w:ascii="Times New Roman"/>
                <w:b w:val="false"/>
                <w:i w:val="false"/>
                <w:color w:val="000000"/>
                <w:sz w:val="20"/>
              </w:rPr>
              <w:t>
Сметалық төсек саны</w:t>
            </w:r>
          </w:p>
          <w:bookmarkEnd w:id="299"/>
          <w:p>
            <w:pPr>
              <w:spacing w:after="20"/>
              <w:ind w:left="20"/>
              <w:jc w:val="both"/>
            </w:pPr>
            <w:r>
              <w:rPr>
                <w:rFonts w:ascii="Times New Roman"/>
                <w:b w:val="false"/>
                <w:i w:val="false"/>
                <w:color w:val="000000"/>
                <w:sz w:val="20"/>
              </w:rPr>
              <w:t>
Количество сметных коек</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1" w:id="300"/>
          <w:p>
            <w:pPr>
              <w:spacing w:after="20"/>
              <w:ind w:left="20"/>
              <w:jc w:val="both"/>
            </w:pPr>
            <w:r>
              <w:rPr>
                <w:rFonts w:ascii="Times New Roman"/>
                <w:b w:val="false"/>
                <w:i w:val="false"/>
                <w:color w:val="000000"/>
                <w:sz w:val="20"/>
              </w:rPr>
              <w:t>
Медициналық ұйымның бойынша жиыны</w:t>
            </w:r>
          </w:p>
          <w:bookmarkEnd w:id="300"/>
          <w:p>
            <w:pPr>
              <w:spacing w:after="20"/>
              <w:ind w:left="20"/>
              <w:jc w:val="both"/>
            </w:pPr>
            <w:r>
              <w:rPr>
                <w:rFonts w:ascii="Times New Roman"/>
                <w:b w:val="false"/>
                <w:i w:val="false"/>
                <w:color w:val="000000"/>
                <w:sz w:val="20"/>
              </w:rPr>
              <w:t>
Итого по медицинской организации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2" w:id="301"/>
          <w:p>
            <w:pPr>
              <w:spacing w:after="20"/>
              <w:ind w:left="20"/>
              <w:jc w:val="both"/>
            </w:pPr>
            <w:r>
              <w:rPr>
                <w:rFonts w:ascii="Times New Roman"/>
                <w:b w:val="false"/>
                <w:i w:val="false"/>
                <w:color w:val="000000"/>
                <w:sz w:val="20"/>
              </w:rPr>
              <w:t>
Бос төсектер туралы мәліметтер</w:t>
            </w:r>
          </w:p>
          <w:bookmarkEnd w:id="301"/>
          <w:p>
            <w:pPr>
              <w:spacing w:after="20"/>
              <w:ind w:left="20"/>
              <w:jc w:val="both"/>
            </w:pPr>
            <w:r>
              <w:rPr>
                <w:rFonts w:ascii="Times New Roman"/>
                <w:b w:val="false"/>
                <w:i w:val="false"/>
                <w:color w:val="000000"/>
                <w:sz w:val="20"/>
              </w:rPr>
              <w:t>
Сведения о свободных койках</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3" w:id="302"/>
          <w:p>
            <w:pPr>
              <w:spacing w:after="20"/>
              <w:ind w:left="20"/>
              <w:jc w:val="both"/>
            </w:pPr>
            <w:r>
              <w:rPr>
                <w:rFonts w:ascii="Times New Roman"/>
                <w:b w:val="false"/>
                <w:i w:val="false"/>
                <w:color w:val="000000"/>
                <w:sz w:val="20"/>
              </w:rPr>
              <w:t>
Ағымдағы күн (куні, айы, жылы)</w:t>
            </w:r>
          </w:p>
          <w:bookmarkEnd w:id="302"/>
          <w:p>
            <w:pPr>
              <w:spacing w:after="20"/>
              <w:ind w:left="20"/>
              <w:jc w:val="both"/>
            </w:pPr>
            <w:r>
              <w:rPr>
                <w:rFonts w:ascii="Times New Roman"/>
                <w:b w:val="false"/>
                <w:i w:val="false"/>
                <w:color w:val="000000"/>
                <w:sz w:val="20"/>
              </w:rPr>
              <w:t>
Текущий день (дата, месяц, год)</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4" w:id="303"/>
          <w:p>
            <w:pPr>
              <w:spacing w:after="20"/>
              <w:ind w:left="20"/>
              <w:jc w:val="both"/>
            </w:pPr>
            <w:r>
              <w:rPr>
                <w:rFonts w:ascii="Times New Roman"/>
                <w:b w:val="false"/>
                <w:i w:val="false"/>
                <w:color w:val="000000"/>
                <w:sz w:val="20"/>
              </w:rPr>
              <w:t>
2 күн (куні, айы, жылы)</w:t>
            </w:r>
          </w:p>
          <w:bookmarkEnd w:id="303"/>
          <w:p>
            <w:pPr>
              <w:spacing w:after="20"/>
              <w:ind w:left="20"/>
              <w:jc w:val="both"/>
            </w:pPr>
            <w:r>
              <w:rPr>
                <w:rFonts w:ascii="Times New Roman"/>
                <w:b w:val="false"/>
                <w:i w:val="false"/>
                <w:color w:val="000000"/>
                <w:sz w:val="20"/>
              </w:rPr>
              <w:t>
2 день (дата, месяц, год)</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5" w:id="304"/>
          <w:p>
            <w:pPr>
              <w:spacing w:after="20"/>
              <w:ind w:left="20"/>
              <w:jc w:val="both"/>
            </w:pPr>
            <w:r>
              <w:rPr>
                <w:rFonts w:ascii="Times New Roman"/>
                <w:b w:val="false"/>
                <w:i w:val="false"/>
                <w:color w:val="000000"/>
                <w:sz w:val="20"/>
              </w:rPr>
              <w:t>
3 күн (куні, айы, жылы)</w:t>
            </w:r>
          </w:p>
          <w:bookmarkEnd w:id="304"/>
          <w:p>
            <w:pPr>
              <w:spacing w:after="20"/>
              <w:ind w:left="20"/>
              <w:jc w:val="both"/>
            </w:pPr>
            <w:r>
              <w:rPr>
                <w:rFonts w:ascii="Times New Roman"/>
                <w:b w:val="false"/>
                <w:i w:val="false"/>
                <w:color w:val="000000"/>
                <w:sz w:val="20"/>
              </w:rPr>
              <w:t>
3 день (дата, месяц, год)</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6" w:id="305"/>
          <w:p>
            <w:pPr>
              <w:spacing w:after="20"/>
              <w:ind w:left="20"/>
              <w:jc w:val="both"/>
            </w:pPr>
            <w:r>
              <w:rPr>
                <w:rFonts w:ascii="Times New Roman"/>
                <w:b w:val="false"/>
                <w:i w:val="false"/>
                <w:color w:val="000000"/>
                <w:sz w:val="20"/>
              </w:rPr>
              <w:t>
Бос</w:t>
            </w:r>
          </w:p>
          <w:bookmarkEnd w:id="305"/>
          <w:p>
            <w:pPr>
              <w:spacing w:after="20"/>
              <w:ind w:left="20"/>
              <w:jc w:val="both"/>
            </w:pPr>
            <w:r>
              <w:rPr>
                <w:rFonts w:ascii="Times New Roman"/>
                <w:b w:val="false"/>
                <w:i w:val="false"/>
                <w:color w:val="000000"/>
                <w:sz w:val="20"/>
              </w:rPr>
              <w:t>
Свободные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7" w:id="306"/>
          <w:p>
            <w:pPr>
              <w:spacing w:after="20"/>
              <w:ind w:left="20"/>
              <w:jc w:val="both"/>
            </w:pPr>
            <w:r>
              <w:rPr>
                <w:rFonts w:ascii="Times New Roman"/>
                <w:b w:val="false"/>
                <w:i w:val="false"/>
                <w:color w:val="000000"/>
                <w:sz w:val="20"/>
              </w:rPr>
              <w:t>
Күтуде</w:t>
            </w:r>
          </w:p>
          <w:bookmarkEnd w:id="306"/>
          <w:p>
            <w:pPr>
              <w:spacing w:after="20"/>
              <w:ind w:left="20"/>
              <w:jc w:val="both"/>
            </w:pPr>
            <w:r>
              <w:rPr>
                <w:rFonts w:ascii="Times New Roman"/>
                <w:b w:val="false"/>
                <w:i w:val="false"/>
                <w:color w:val="000000"/>
                <w:sz w:val="20"/>
              </w:rPr>
              <w:t>
Ожидают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8" w:id="307"/>
          <w:p>
            <w:pPr>
              <w:spacing w:after="20"/>
              <w:ind w:left="20"/>
              <w:jc w:val="both"/>
            </w:pPr>
            <w:r>
              <w:rPr>
                <w:rFonts w:ascii="Times New Roman"/>
                <w:b w:val="false"/>
                <w:i w:val="false"/>
                <w:color w:val="000000"/>
                <w:sz w:val="20"/>
              </w:rPr>
              <w:t>
Бос</w:t>
            </w:r>
          </w:p>
          <w:bookmarkEnd w:id="307"/>
          <w:p>
            <w:pPr>
              <w:spacing w:after="20"/>
              <w:ind w:left="20"/>
              <w:jc w:val="both"/>
            </w:pPr>
            <w:r>
              <w:rPr>
                <w:rFonts w:ascii="Times New Roman"/>
                <w:b w:val="false"/>
                <w:i w:val="false"/>
                <w:color w:val="000000"/>
                <w:sz w:val="20"/>
              </w:rPr>
              <w:t>
Свободные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9" w:id="308"/>
          <w:p>
            <w:pPr>
              <w:spacing w:after="20"/>
              <w:ind w:left="20"/>
              <w:jc w:val="both"/>
            </w:pPr>
            <w:r>
              <w:rPr>
                <w:rFonts w:ascii="Times New Roman"/>
                <w:b w:val="false"/>
                <w:i w:val="false"/>
                <w:color w:val="000000"/>
                <w:sz w:val="20"/>
              </w:rPr>
              <w:t>
Күтуде</w:t>
            </w:r>
          </w:p>
          <w:bookmarkEnd w:id="308"/>
          <w:p>
            <w:pPr>
              <w:spacing w:after="20"/>
              <w:ind w:left="20"/>
              <w:jc w:val="both"/>
            </w:pPr>
            <w:r>
              <w:rPr>
                <w:rFonts w:ascii="Times New Roman"/>
                <w:b w:val="false"/>
                <w:i w:val="false"/>
                <w:color w:val="000000"/>
                <w:sz w:val="20"/>
              </w:rPr>
              <w:t>
Ожидают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60" w:id="309"/>
          <w:p>
            <w:pPr>
              <w:spacing w:after="20"/>
              <w:ind w:left="20"/>
              <w:jc w:val="both"/>
            </w:pPr>
            <w:r>
              <w:rPr>
                <w:rFonts w:ascii="Times New Roman"/>
                <w:b w:val="false"/>
                <w:i w:val="false"/>
                <w:color w:val="000000"/>
                <w:sz w:val="20"/>
              </w:rPr>
              <w:t>
Бос</w:t>
            </w:r>
          </w:p>
          <w:bookmarkEnd w:id="309"/>
          <w:p>
            <w:pPr>
              <w:spacing w:after="20"/>
              <w:ind w:left="20"/>
              <w:jc w:val="both"/>
            </w:pPr>
            <w:r>
              <w:rPr>
                <w:rFonts w:ascii="Times New Roman"/>
                <w:b w:val="false"/>
                <w:i w:val="false"/>
                <w:color w:val="000000"/>
                <w:sz w:val="20"/>
              </w:rPr>
              <w:t>
Свободные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61" w:id="310"/>
          <w:p>
            <w:pPr>
              <w:spacing w:after="20"/>
              <w:ind w:left="20"/>
              <w:jc w:val="both"/>
            </w:pPr>
            <w:r>
              <w:rPr>
                <w:rFonts w:ascii="Times New Roman"/>
                <w:b w:val="false"/>
                <w:i w:val="false"/>
                <w:color w:val="000000"/>
                <w:sz w:val="20"/>
              </w:rPr>
              <w:t>
Күтуде</w:t>
            </w:r>
          </w:p>
          <w:bookmarkEnd w:id="310"/>
          <w:p>
            <w:pPr>
              <w:spacing w:after="20"/>
              <w:ind w:left="20"/>
              <w:jc w:val="both"/>
            </w:pPr>
            <w:r>
              <w:rPr>
                <w:rFonts w:ascii="Times New Roman"/>
                <w:b w:val="false"/>
                <w:i w:val="false"/>
                <w:color w:val="000000"/>
                <w:sz w:val="20"/>
              </w:rPr>
              <w:t>
Ожидают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62" w:id="311"/>
          <w:p>
            <w:pPr>
              <w:spacing w:after="20"/>
              <w:ind w:left="20"/>
              <w:jc w:val="both"/>
            </w:pPr>
            <w:r>
              <w:rPr>
                <w:rFonts w:ascii="Times New Roman"/>
                <w:b w:val="false"/>
                <w:i w:val="false"/>
                <w:color w:val="000000"/>
                <w:sz w:val="20"/>
              </w:rPr>
              <w:t>
Барлығы</w:t>
            </w:r>
          </w:p>
          <w:bookmarkEnd w:id="311"/>
          <w:p>
            <w:pPr>
              <w:spacing w:after="20"/>
              <w:ind w:left="20"/>
              <w:jc w:val="both"/>
            </w:pPr>
            <w:r>
              <w:rPr>
                <w:rFonts w:ascii="Times New Roman"/>
                <w:b w:val="false"/>
                <w:i w:val="false"/>
                <w:color w:val="000000"/>
                <w:sz w:val="20"/>
              </w:rPr>
              <w:t>
Всего</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63" w:id="312"/>
          <w:p>
            <w:pPr>
              <w:spacing w:after="20"/>
              <w:ind w:left="20"/>
              <w:jc w:val="both"/>
            </w:pPr>
            <w:r>
              <w:rPr>
                <w:rFonts w:ascii="Times New Roman"/>
                <w:b w:val="false"/>
                <w:i w:val="false"/>
                <w:color w:val="000000"/>
                <w:sz w:val="20"/>
              </w:rPr>
              <w:t>
Олардың ішінде әйелдер</w:t>
            </w:r>
          </w:p>
          <w:bookmarkEnd w:id="312"/>
          <w:p>
            <w:pPr>
              <w:spacing w:after="20"/>
              <w:ind w:left="20"/>
              <w:jc w:val="both"/>
            </w:pPr>
            <w:r>
              <w:rPr>
                <w:rFonts w:ascii="Times New Roman"/>
                <w:b w:val="false"/>
                <w:i w:val="false"/>
                <w:color w:val="000000"/>
                <w:sz w:val="20"/>
              </w:rPr>
              <w:t>
Из них женских</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64" w:id="313"/>
          <w:p>
            <w:pPr>
              <w:spacing w:after="20"/>
              <w:ind w:left="20"/>
              <w:jc w:val="both"/>
            </w:pPr>
            <w:r>
              <w:rPr>
                <w:rFonts w:ascii="Times New Roman"/>
                <w:b w:val="false"/>
                <w:i w:val="false"/>
                <w:color w:val="000000"/>
                <w:sz w:val="20"/>
              </w:rPr>
              <w:t>
Барлығы</w:t>
            </w:r>
          </w:p>
          <w:bookmarkEnd w:id="313"/>
          <w:p>
            <w:pPr>
              <w:spacing w:after="20"/>
              <w:ind w:left="20"/>
              <w:jc w:val="both"/>
            </w:pPr>
            <w:r>
              <w:rPr>
                <w:rFonts w:ascii="Times New Roman"/>
                <w:b w:val="false"/>
                <w:i w:val="false"/>
                <w:color w:val="000000"/>
                <w:sz w:val="20"/>
              </w:rPr>
              <w:t>
Всего</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65" w:id="314"/>
          <w:p>
            <w:pPr>
              <w:spacing w:after="20"/>
              <w:ind w:left="20"/>
              <w:jc w:val="both"/>
            </w:pPr>
            <w:r>
              <w:rPr>
                <w:rFonts w:ascii="Times New Roman"/>
                <w:b w:val="false"/>
                <w:i w:val="false"/>
                <w:color w:val="000000"/>
                <w:sz w:val="20"/>
              </w:rPr>
              <w:t>
Олардың ішінде әйелдер</w:t>
            </w:r>
          </w:p>
          <w:bookmarkEnd w:id="314"/>
          <w:p>
            <w:pPr>
              <w:spacing w:after="20"/>
              <w:ind w:left="20"/>
              <w:jc w:val="both"/>
            </w:pPr>
            <w:r>
              <w:rPr>
                <w:rFonts w:ascii="Times New Roman"/>
                <w:b w:val="false"/>
                <w:i w:val="false"/>
                <w:color w:val="000000"/>
                <w:sz w:val="20"/>
              </w:rPr>
              <w:t>
Из них женских</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66" w:id="315"/>
          <w:p>
            <w:pPr>
              <w:spacing w:after="20"/>
              <w:ind w:left="20"/>
              <w:jc w:val="both"/>
            </w:pPr>
            <w:r>
              <w:rPr>
                <w:rFonts w:ascii="Times New Roman"/>
                <w:b w:val="false"/>
                <w:i w:val="false"/>
                <w:color w:val="000000"/>
                <w:sz w:val="20"/>
              </w:rPr>
              <w:t>
Барлығы</w:t>
            </w:r>
          </w:p>
          <w:bookmarkEnd w:id="315"/>
          <w:p>
            <w:pPr>
              <w:spacing w:after="20"/>
              <w:ind w:left="20"/>
              <w:jc w:val="both"/>
            </w:pPr>
            <w:r>
              <w:rPr>
                <w:rFonts w:ascii="Times New Roman"/>
                <w:b w:val="false"/>
                <w:i w:val="false"/>
                <w:color w:val="000000"/>
                <w:sz w:val="20"/>
              </w:rPr>
              <w:t>
Всего</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67" w:id="316"/>
          <w:p>
            <w:pPr>
              <w:spacing w:after="20"/>
              <w:ind w:left="20"/>
              <w:jc w:val="both"/>
            </w:pPr>
            <w:r>
              <w:rPr>
                <w:rFonts w:ascii="Times New Roman"/>
                <w:b w:val="false"/>
                <w:i w:val="false"/>
                <w:color w:val="000000"/>
                <w:sz w:val="20"/>
              </w:rPr>
              <w:t>
Олардың ішінде әйелдер</w:t>
            </w:r>
          </w:p>
          <w:bookmarkEnd w:id="316"/>
          <w:p>
            <w:pPr>
              <w:spacing w:after="20"/>
              <w:ind w:left="20"/>
              <w:jc w:val="both"/>
            </w:pPr>
            <w:r>
              <w:rPr>
                <w:rFonts w:ascii="Times New Roman"/>
                <w:b w:val="false"/>
                <w:i w:val="false"/>
                <w:color w:val="000000"/>
                <w:sz w:val="20"/>
              </w:rPr>
              <w:t>
Из них женских</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68" w:id="317"/>
          <w:p>
            <w:pPr>
              <w:spacing w:after="20"/>
              <w:ind w:left="20"/>
              <w:jc w:val="both"/>
            </w:pPr>
            <w:r>
              <w:rPr>
                <w:rFonts w:ascii="Times New Roman"/>
                <w:b w:val="false"/>
                <w:i w:val="false"/>
                <w:color w:val="000000"/>
                <w:sz w:val="20"/>
              </w:rPr>
              <w:t>
Барлығы</w:t>
            </w:r>
          </w:p>
          <w:bookmarkEnd w:id="317"/>
          <w:p>
            <w:pPr>
              <w:spacing w:after="20"/>
              <w:ind w:left="20"/>
              <w:jc w:val="both"/>
            </w:pPr>
            <w:r>
              <w:rPr>
                <w:rFonts w:ascii="Times New Roman"/>
                <w:b w:val="false"/>
                <w:i w:val="false"/>
                <w:color w:val="000000"/>
                <w:sz w:val="20"/>
              </w:rPr>
              <w:t>
Всего</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69" w:id="318"/>
          <w:p>
            <w:pPr>
              <w:spacing w:after="20"/>
              <w:ind w:left="20"/>
              <w:jc w:val="both"/>
            </w:pPr>
            <w:r>
              <w:rPr>
                <w:rFonts w:ascii="Times New Roman"/>
                <w:b w:val="false"/>
                <w:i w:val="false"/>
                <w:color w:val="000000"/>
                <w:sz w:val="20"/>
              </w:rPr>
              <w:t>
Олардың ішінде әйелдер</w:t>
            </w:r>
          </w:p>
          <w:bookmarkEnd w:id="318"/>
          <w:p>
            <w:pPr>
              <w:spacing w:after="20"/>
              <w:ind w:left="20"/>
              <w:jc w:val="both"/>
            </w:pPr>
            <w:r>
              <w:rPr>
                <w:rFonts w:ascii="Times New Roman"/>
                <w:b w:val="false"/>
                <w:i w:val="false"/>
                <w:color w:val="000000"/>
                <w:sz w:val="20"/>
              </w:rPr>
              <w:t>
Из них женских</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70" w:id="319"/>
          <w:p>
            <w:pPr>
              <w:spacing w:after="20"/>
              <w:ind w:left="20"/>
              <w:jc w:val="both"/>
            </w:pPr>
            <w:r>
              <w:rPr>
                <w:rFonts w:ascii="Times New Roman"/>
                <w:b w:val="false"/>
                <w:i w:val="false"/>
                <w:color w:val="000000"/>
                <w:sz w:val="20"/>
              </w:rPr>
              <w:t>
Барлығы</w:t>
            </w:r>
          </w:p>
          <w:bookmarkEnd w:id="319"/>
          <w:p>
            <w:pPr>
              <w:spacing w:after="20"/>
              <w:ind w:left="20"/>
              <w:jc w:val="both"/>
            </w:pPr>
            <w:r>
              <w:rPr>
                <w:rFonts w:ascii="Times New Roman"/>
                <w:b w:val="false"/>
                <w:i w:val="false"/>
                <w:color w:val="000000"/>
                <w:sz w:val="20"/>
              </w:rPr>
              <w:t>
Всего</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71" w:id="320"/>
          <w:p>
            <w:pPr>
              <w:spacing w:after="20"/>
              <w:ind w:left="20"/>
              <w:jc w:val="both"/>
            </w:pPr>
            <w:r>
              <w:rPr>
                <w:rFonts w:ascii="Times New Roman"/>
                <w:b w:val="false"/>
                <w:i w:val="false"/>
                <w:color w:val="000000"/>
                <w:sz w:val="20"/>
              </w:rPr>
              <w:t>
Олардың ішінде әйелдер</w:t>
            </w:r>
          </w:p>
          <w:bookmarkEnd w:id="320"/>
          <w:p>
            <w:pPr>
              <w:spacing w:after="20"/>
              <w:ind w:left="20"/>
              <w:jc w:val="both"/>
            </w:pPr>
            <w:r>
              <w:rPr>
                <w:rFonts w:ascii="Times New Roman"/>
                <w:b w:val="false"/>
                <w:i w:val="false"/>
                <w:color w:val="000000"/>
                <w:sz w:val="20"/>
              </w:rPr>
              <w:t>
Из них женских</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72" w:id="321"/>
          <w:p>
            <w:pPr>
              <w:spacing w:after="20"/>
              <w:ind w:left="20"/>
              <w:jc w:val="both"/>
            </w:pPr>
            <w:r>
              <w:rPr>
                <w:rFonts w:ascii="Times New Roman"/>
                <w:b w:val="false"/>
                <w:i w:val="false"/>
                <w:color w:val="000000"/>
                <w:sz w:val="20"/>
              </w:rPr>
              <w:t>
Барлығы</w:t>
            </w:r>
          </w:p>
          <w:bookmarkEnd w:id="321"/>
          <w:p>
            <w:pPr>
              <w:spacing w:after="20"/>
              <w:ind w:left="20"/>
              <w:jc w:val="both"/>
            </w:pPr>
            <w:r>
              <w:rPr>
                <w:rFonts w:ascii="Times New Roman"/>
                <w:b w:val="false"/>
                <w:i w:val="false"/>
                <w:color w:val="000000"/>
                <w:sz w:val="20"/>
              </w:rPr>
              <w:t>
Всего</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73" w:id="322"/>
          <w:p>
            <w:pPr>
              <w:spacing w:after="20"/>
              <w:ind w:left="20"/>
              <w:jc w:val="both"/>
            </w:pPr>
            <w:r>
              <w:rPr>
                <w:rFonts w:ascii="Times New Roman"/>
                <w:b w:val="false"/>
                <w:i w:val="false"/>
                <w:color w:val="000000"/>
                <w:sz w:val="20"/>
              </w:rPr>
              <w:t>
Олардың ішінде әйелдер</w:t>
            </w:r>
          </w:p>
          <w:bookmarkEnd w:id="322"/>
          <w:p>
            <w:pPr>
              <w:spacing w:after="20"/>
              <w:ind w:left="20"/>
              <w:jc w:val="both"/>
            </w:pPr>
            <w:r>
              <w:rPr>
                <w:rFonts w:ascii="Times New Roman"/>
                <w:b w:val="false"/>
                <w:i w:val="false"/>
                <w:color w:val="000000"/>
                <w:sz w:val="20"/>
              </w:rPr>
              <w:t>
Из них женских</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Республикасында</w:t>
            </w:r>
            <w:r>
              <w:br/>
            </w:r>
            <w:r>
              <w:rPr>
                <w:rFonts w:ascii="Times New Roman"/>
                <w:b w:val="false"/>
                <w:i w:val="false"/>
                <w:color w:val="000000"/>
                <w:sz w:val="20"/>
              </w:rPr>
              <w:t>стационарлық жағдайларда</w:t>
            </w:r>
            <w:r>
              <w:br/>
            </w:r>
            <w:r>
              <w:rPr>
                <w:rFonts w:ascii="Times New Roman"/>
                <w:b w:val="false"/>
                <w:i w:val="false"/>
                <w:color w:val="000000"/>
                <w:sz w:val="20"/>
              </w:rPr>
              <w:t>медициналық көмек көрсету</w:t>
            </w:r>
            <w:r>
              <w:br/>
            </w:r>
            <w:r>
              <w:rPr>
                <w:rFonts w:ascii="Times New Roman"/>
                <w:b w:val="false"/>
                <w:i w:val="false"/>
                <w:color w:val="000000"/>
                <w:sz w:val="20"/>
              </w:rPr>
              <w:t>стандартына 4-қосымша</w:t>
            </w:r>
          </w:p>
        </w:tc>
      </w:tr>
    </w:tbl>
    <w:bookmarkStart w:name="z375" w:id="323"/>
    <w:p>
      <w:pPr>
        <w:spacing w:after="0"/>
        <w:ind w:left="0"/>
        <w:jc w:val="both"/>
      </w:pPr>
      <w:r>
        <w:rPr>
          <w:rFonts w:ascii="Times New Roman"/>
          <w:b w:val="false"/>
          <w:i w:val="false"/>
          <w:color w:val="000000"/>
          <w:sz w:val="28"/>
        </w:rPr>
        <w:t>
      Форма</w:t>
      </w:r>
    </w:p>
    <w:bookmarkEnd w:id="323"/>
    <w:bookmarkStart w:name="z376" w:id="324"/>
    <w:p>
      <w:pPr>
        <w:spacing w:after="0"/>
        <w:ind w:left="0"/>
        <w:jc w:val="both"/>
      </w:pPr>
      <w:r>
        <w:rPr>
          <w:rFonts w:ascii="Times New Roman"/>
          <w:b w:val="false"/>
          <w:i w:val="false"/>
          <w:color w:val="000000"/>
          <w:sz w:val="28"/>
        </w:rPr>
        <w:t>
      Нысан</w:t>
      </w:r>
    </w:p>
    <w:bookmarkEnd w:id="32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77" w:id="325"/>
          <w:p>
            <w:pPr>
              <w:spacing w:after="20"/>
              <w:ind w:left="20"/>
              <w:jc w:val="both"/>
            </w:pPr>
            <w:r>
              <w:rPr>
                <w:rFonts w:ascii="Times New Roman"/>
                <w:b w:val="false"/>
                <w:i w:val="false"/>
                <w:color w:val="000000"/>
                <w:sz w:val="20"/>
              </w:rPr>
              <w:t>
Қазақстан Республикасы Денсаулық сақтау министрлігі</w:t>
            </w:r>
          </w:p>
          <w:bookmarkEnd w:id="325"/>
          <w:p>
            <w:pPr>
              <w:spacing w:after="20"/>
              <w:ind w:left="20"/>
              <w:jc w:val="both"/>
            </w:pPr>
            <w:r>
              <w:rPr>
                <w:rFonts w:ascii="Times New Roman"/>
                <w:b w:val="false"/>
                <w:i w:val="false"/>
                <w:color w:val="000000"/>
                <w:sz w:val="20"/>
              </w:rPr>
              <w:t>
Министерство здравоохранения Республики Казахстан</w:t>
            </w:r>
          </w:p>
        </w:tc>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001-3/е нысанды медициналық құжаттама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78" w:id="326"/>
          <w:p>
            <w:pPr>
              <w:spacing w:after="20"/>
              <w:ind w:left="20"/>
              <w:jc w:val="both"/>
            </w:pPr>
            <w:r>
              <w:rPr>
                <w:rFonts w:ascii="Times New Roman"/>
                <w:b w:val="false"/>
                <w:i w:val="false"/>
                <w:color w:val="000000"/>
                <w:sz w:val="20"/>
              </w:rPr>
              <w:t>
Ұйымның атауы</w:t>
            </w:r>
          </w:p>
          <w:bookmarkEnd w:id="326"/>
          <w:p>
            <w:pPr>
              <w:spacing w:after="20"/>
              <w:ind w:left="20"/>
              <w:jc w:val="both"/>
            </w:pPr>
            <w:r>
              <w:rPr>
                <w:rFonts w:ascii="Times New Roman"/>
                <w:b w:val="false"/>
                <w:i w:val="false"/>
                <w:color w:val="000000"/>
                <w:sz w:val="20"/>
              </w:rPr>
              <w:t>
Наименование организации</w:t>
            </w:r>
          </w:p>
        </w:tc>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Медицинская документация Форма 001-3/у</w:t>
            </w:r>
          </w:p>
        </w:tc>
      </w:tr>
    </w:tbl>
    <w:bookmarkStart w:name="z379" w:id="327"/>
    <w:p>
      <w:pPr>
        <w:spacing w:after="0"/>
        <w:ind w:left="0"/>
        <w:jc w:val="left"/>
      </w:pPr>
      <w:r>
        <w:rPr>
          <w:rFonts w:ascii="Times New Roman"/>
          <w:b/>
          <w:i w:val="false"/>
          <w:color w:val="000000"/>
        </w:rPr>
        <w:t xml:space="preserve"> Стационарға емдеуге жатқызу жолдамасы Направление на госпитализацию в стационар</w:t>
      </w:r>
    </w:p>
    <w:bookmarkEnd w:id="327"/>
    <w:bookmarkStart w:name="z380" w:id="328"/>
    <w:p>
      <w:pPr>
        <w:spacing w:after="0"/>
        <w:ind w:left="0"/>
        <w:jc w:val="both"/>
      </w:pPr>
      <w:r>
        <w:rPr>
          <w:rFonts w:ascii="Times New Roman"/>
          <w:b w:val="false"/>
          <w:i w:val="false"/>
          <w:color w:val="000000"/>
          <w:sz w:val="28"/>
        </w:rPr>
        <w:t xml:space="preserve">
       Коды/Код __________________________________ </w:t>
      </w:r>
    </w:p>
    <w:bookmarkEnd w:id="328"/>
    <w:bookmarkStart w:name="z381" w:id="329"/>
    <w:p>
      <w:pPr>
        <w:spacing w:after="0"/>
        <w:ind w:left="0"/>
        <w:jc w:val="both"/>
      </w:pPr>
      <w:r>
        <w:rPr>
          <w:rFonts w:ascii="Times New Roman"/>
          <w:b w:val="false"/>
          <w:i w:val="false"/>
          <w:color w:val="000000"/>
          <w:sz w:val="28"/>
        </w:rPr>
        <w:t xml:space="preserve">
      _____________________________________________________________________ </w:t>
      </w:r>
    </w:p>
    <w:bookmarkEnd w:id="329"/>
    <w:bookmarkStart w:name="z382" w:id="330"/>
    <w:p>
      <w:pPr>
        <w:spacing w:after="0"/>
        <w:ind w:left="0"/>
        <w:jc w:val="both"/>
      </w:pPr>
      <w:r>
        <w:rPr>
          <w:rFonts w:ascii="Times New Roman"/>
          <w:b w:val="false"/>
          <w:i w:val="false"/>
          <w:color w:val="000000"/>
          <w:sz w:val="28"/>
        </w:rPr>
        <w:t xml:space="preserve">
       Бағыттаушы медициналық ұйымның атауы (наименование направляющей медицинской организации*) </w:t>
      </w:r>
    </w:p>
    <w:bookmarkEnd w:id="330"/>
    <w:bookmarkStart w:name="z383" w:id="331"/>
    <w:p>
      <w:pPr>
        <w:spacing w:after="0"/>
        <w:ind w:left="0"/>
        <w:jc w:val="both"/>
      </w:pPr>
      <w:r>
        <w:rPr>
          <w:rFonts w:ascii="Times New Roman"/>
          <w:b w:val="false"/>
          <w:i w:val="false"/>
          <w:color w:val="000000"/>
          <w:sz w:val="28"/>
        </w:rPr>
        <w:t xml:space="preserve">
      Жіберілді (Направляется в) </w:t>
      </w:r>
    </w:p>
    <w:bookmarkEnd w:id="331"/>
    <w:bookmarkStart w:name="z384" w:id="332"/>
    <w:p>
      <w:pPr>
        <w:spacing w:after="0"/>
        <w:ind w:left="0"/>
        <w:jc w:val="both"/>
      </w:pPr>
      <w:r>
        <w:rPr>
          <w:rFonts w:ascii="Times New Roman"/>
          <w:b w:val="false"/>
          <w:i w:val="false"/>
          <w:color w:val="000000"/>
          <w:sz w:val="28"/>
        </w:rPr>
        <w:t xml:space="preserve">
      _____________________________________________________________________ </w:t>
      </w:r>
    </w:p>
    <w:bookmarkEnd w:id="332"/>
    <w:bookmarkStart w:name="z385" w:id="333"/>
    <w:p>
      <w:pPr>
        <w:spacing w:after="0"/>
        <w:ind w:left="0"/>
        <w:jc w:val="both"/>
      </w:pPr>
      <w:r>
        <w:rPr>
          <w:rFonts w:ascii="Times New Roman"/>
          <w:b w:val="false"/>
          <w:i w:val="false"/>
          <w:color w:val="000000"/>
          <w:sz w:val="28"/>
        </w:rPr>
        <w:t xml:space="preserve">
      Медициналық ұйым, бөлiмшенiң атауы (наименование медицинской организации, отделение) </w:t>
      </w:r>
    </w:p>
    <w:bookmarkEnd w:id="333"/>
    <w:bookmarkStart w:name="z386" w:id="334"/>
    <w:p>
      <w:pPr>
        <w:spacing w:after="0"/>
        <w:ind w:left="0"/>
        <w:jc w:val="both"/>
      </w:pPr>
      <w:r>
        <w:rPr>
          <w:rFonts w:ascii="Times New Roman"/>
          <w:b w:val="false"/>
          <w:i w:val="false"/>
          <w:color w:val="000000"/>
          <w:sz w:val="28"/>
        </w:rPr>
        <w:t xml:space="preserve">
       Азамат (ша) (Гражданин (ка)) </w:t>
      </w:r>
    </w:p>
    <w:bookmarkEnd w:id="334"/>
    <w:bookmarkStart w:name="z387" w:id="335"/>
    <w:p>
      <w:pPr>
        <w:spacing w:after="0"/>
        <w:ind w:left="0"/>
        <w:jc w:val="both"/>
      </w:pPr>
      <w:r>
        <w:rPr>
          <w:rFonts w:ascii="Times New Roman"/>
          <w:b w:val="false"/>
          <w:i w:val="false"/>
          <w:color w:val="000000"/>
          <w:sz w:val="28"/>
        </w:rPr>
        <w:t xml:space="preserve">
       _____________________________________________________________________ </w:t>
      </w:r>
    </w:p>
    <w:bookmarkEnd w:id="335"/>
    <w:bookmarkStart w:name="z388" w:id="336"/>
    <w:p>
      <w:pPr>
        <w:spacing w:after="0"/>
        <w:ind w:left="0"/>
        <w:jc w:val="both"/>
      </w:pPr>
      <w:r>
        <w:rPr>
          <w:rFonts w:ascii="Times New Roman"/>
          <w:b w:val="false"/>
          <w:i w:val="false"/>
          <w:color w:val="000000"/>
          <w:sz w:val="28"/>
        </w:rPr>
        <w:t>
      (тегi, аты, әкесiнiң аты (болған жағдайда) /фамилия, имя, отчество (при его наличии)</w:t>
      </w:r>
    </w:p>
    <w:bookmarkEnd w:id="336"/>
    <w:bookmarkStart w:name="z389" w:id="337"/>
    <w:p>
      <w:pPr>
        <w:spacing w:after="0"/>
        <w:ind w:left="0"/>
        <w:jc w:val="both"/>
      </w:pPr>
      <w:r>
        <w:rPr>
          <w:rFonts w:ascii="Times New Roman"/>
          <w:b w:val="false"/>
          <w:i w:val="false"/>
          <w:color w:val="000000"/>
          <w:sz w:val="28"/>
        </w:rPr>
        <w:t>
      Туған күнi (Дата рождения) __________________________________________</w:t>
      </w:r>
    </w:p>
    <w:bookmarkEnd w:id="337"/>
    <w:bookmarkStart w:name="z390" w:id="338"/>
    <w:p>
      <w:pPr>
        <w:spacing w:after="0"/>
        <w:ind w:left="0"/>
        <w:jc w:val="both"/>
      </w:pPr>
      <w:r>
        <w:rPr>
          <w:rFonts w:ascii="Times New Roman"/>
          <w:b w:val="false"/>
          <w:i w:val="false"/>
          <w:color w:val="000000"/>
          <w:sz w:val="28"/>
        </w:rPr>
        <w:t xml:space="preserve">
       Амбулаториялық науқастың медициналық картасының № ___________________ </w:t>
      </w:r>
    </w:p>
    <w:bookmarkEnd w:id="338"/>
    <w:bookmarkStart w:name="z391" w:id="339"/>
    <w:p>
      <w:pPr>
        <w:spacing w:after="0"/>
        <w:ind w:left="0"/>
        <w:jc w:val="both"/>
      </w:pPr>
      <w:r>
        <w:rPr>
          <w:rFonts w:ascii="Times New Roman"/>
          <w:b w:val="false"/>
          <w:i w:val="false"/>
          <w:color w:val="000000"/>
          <w:sz w:val="28"/>
        </w:rPr>
        <w:t>
      (№ медицинской карты амбулаторного пациента)</w:t>
      </w:r>
    </w:p>
    <w:bookmarkEnd w:id="339"/>
    <w:bookmarkStart w:name="z392" w:id="340"/>
    <w:p>
      <w:pPr>
        <w:spacing w:after="0"/>
        <w:ind w:left="0"/>
        <w:jc w:val="both"/>
      </w:pPr>
      <w:r>
        <w:rPr>
          <w:rFonts w:ascii="Times New Roman"/>
          <w:b w:val="false"/>
          <w:i w:val="false"/>
          <w:color w:val="000000"/>
          <w:sz w:val="28"/>
        </w:rPr>
        <w:t>
      Мекенжайы (Домашний адрес)</w:t>
      </w:r>
    </w:p>
    <w:bookmarkEnd w:id="340"/>
    <w:bookmarkStart w:name="z393" w:id="341"/>
    <w:p>
      <w:pPr>
        <w:spacing w:after="0"/>
        <w:ind w:left="0"/>
        <w:jc w:val="both"/>
      </w:pPr>
      <w:r>
        <w:rPr>
          <w:rFonts w:ascii="Times New Roman"/>
          <w:b w:val="false"/>
          <w:i w:val="false"/>
          <w:color w:val="000000"/>
          <w:sz w:val="28"/>
        </w:rPr>
        <w:t xml:space="preserve">
      _____________________________________________________________________ </w:t>
      </w:r>
    </w:p>
    <w:bookmarkEnd w:id="341"/>
    <w:bookmarkStart w:name="z394" w:id="342"/>
    <w:p>
      <w:pPr>
        <w:spacing w:after="0"/>
        <w:ind w:left="0"/>
        <w:jc w:val="both"/>
      </w:pPr>
      <w:r>
        <w:rPr>
          <w:rFonts w:ascii="Times New Roman"/>
          <w:b w:val="false"/>
          <w:i w:val="false"/>
          <w:color w:val="000000"/>
          <w:sz w:val="28"/>
        </w:rPr>
        <w:t xml:space="preserve">
       Жұмыс немесе оқу орны (Место работы или учебы) </w:t>
      </w:r>
    </w:p>
    <w:bookmarkEnd w:id="342"/>
    <w:bookmarkStart w:name="z395" w:id="343"/>
    <w:p>
      <w:pPr>
        <w:spacing w:after="0"/>
        <w:ind w:left="0"/>
        <w:jc w:val="both"/>
      </w:pPr>
      <w:r>
        <w:rPr>
          <w:rFonts w:ascii="Times New Roman"/>
          <w:b w:val="false"/>
          <w:i w:val="false"/>
          <w:color w:val="000000"/>
          <w:sz w:val="28"/>
        </w:rPr>
        <w:t xml:space="preserve">
       _____________________________________________________________________ </w:t>
      </w:r>
    </w:p>
    <w:bookmarkEnd w:id="343"/>
    <w:bookmarkStart w:name="z396" w:id="344"/>
    <w:p>
      <w:pPr>
        <w:spacing w:after="0"/>
        <w:ind w:left="0"/>
        <w:jc w:val="both"/>
      </w:pPr>
      <w:r>
        <w:rPr>
          <w:rFonts w:ascii="Times New Roman"/>
          <w:b w:val="false"/>
          <w:i w:val="false"/>
          <w:color w:val="000000"/>
          <w:sz w:val="28"/>
        </w:rPr>
        <w:t xml:space="preserve">
       Диагноз/диагноз______________________________________________________ </w:t>
      </w:r>
    </w:p>
    <w:bookmarkEnd w:id="344"/>
    <w:bookmarkStart w:name="z397" w:id="345"/>
    <w:p>
      <w:pPr>
        <w:spacing w:after="0"/>
        <w:ind w:left="0"/>
        <w:jc w:val="both"/>
      </w:pPr>
      <w:r>
        <w:rPr>
          <w:rFonts w:ascii="Times New Roman"/>
          <w:b w:val="false"/>
          <w:i w:val="false"/>
          <w:color w:val="000000"/>
          <w:sz w:val="28"/>
        </w:rPr>
        <w:t>
      _____________________________________________________________________</w:t>
      </w:r>
    </w:p>
    <w:bookmarkEnd w:id="345"/>
    <w:bookmarkStart w:name="z398" w:id="346"/>
    <w:p>
      <w:pPr>
        <w:spacing w:after="0"/>
        <w:ind w:left="0"/>
        <w:jc w:val="both"/>
      </w:pPr>
      <w:r>
        <w:rPr>
          <w:rFonts w:ascii="Times New Roman"/>
          <w:b w:val="false"/>
          <w:i w:val="false"/>
          <w:color w:val="000000"/>
          <w:sz w:val="28"/>
        </w:rPr>
        <w:t xml:space="preserve">
      Халықаралық аурулар жиынтығының коды (код по Международной классификации болезней) </w:t>
      </w:r>
    </w:p>
    <w:bookmarkEnd w:id="346"/>
    <w:bookmarkStart w:name="z399" w:id="347"/>
    <w:p>
      <w:pPr>
        <w:spacing w:after="0"/>
        <w:ind w:left="0"/>
        <w:jc w:val="both"/>
      </w:pPr>
      <w:r>
        <w:rPr>
          <w:rFonts w:ascii="Times New Roman"/>
          <w:b w:val="false"/>
          <w:i w:val="false"/>
          <w:color w:val="000000"/>
          <w:sz w:val="28"/>
        </w:rPr>
        <w:t xml:space="preserve">
       _____________________________________________________________________ </w:t>
      </w:r>
    </w:p>
    <w:bookmarkEnd w:id="347"/>
    <w:bookmarkStart w:name="z400" w:id="348"/>
    <w:p>
      <w:pPr>
        <w:spacing w:after="0"/>
        <w:ind w:left="0"/>
        <w:jc w:val="both"/>
      </w:pPr>
      <w:r>
        <w:rPr>
          <w:rFonts w:ascii="Times New Roman"/>
          <w:b w:val="false"/>
          <w:i w:val="false"/>
          <w:color w:val="000000"/>
          <w:sz w:val="28"/>
        </w:rPr>
        <w:t xml:space="preserve">
      Өңірлік комиссияға кім жіберді </w:t>
      </w:r>
    </w:p>
    <w:bookmarkEnd w:id="348"/>
    <w:bookmarkStart w:name="z401" w:id="349"/>
    <w:p>
      <w:pPr>
        <w:spacing w:after="0"/>
        <w:ind w:left="0"/>
        <w:jc w:val="both"/>
      </w:pPr>
      <w:r>
        <w:rPr>
          <w:rFonts w:ascii="Times New Roman"/>
          <w:b w:val="false"/>
          <w:i w:val="false"/>
          <w:color w:val="000000"/>
          <w:sz w:val="28"/>
        </w:rPr>
        <w:t xml:space="preserve">
      Кем направлен на региональную комиссию </w:t>
      </w:r>
    </w:p>
    <w:bookmarkEnd w:id="349"/>
    <w:bookmarkStart w:name="z402" w:id="350"/>
    <w:p>
      <w:pPr>
        <w:spacing w:after="0"/>
        <w:ind w:left="0"/>
        <w:jc w:val="both"/>
      </w:pPr>
      <w:r>
        <w:rPr>
          <w:rFonts w:ascii="Times New Roman"/>
          <w:b w:val="false"/>
          <w:i w:val="false"/>
          <w:color w:val="000000"/>
          <w:sz w:val="28"/>
        </w:rPr>
        <w:t xml:space="preserve">
       _____________________________________________________________________ </w:t>
      </w:r>
    </w:p>
    <w:bookmarkEnd w:id="350"/>
    <w:bookmarkStart w:name="z403" w:id="351"/>
    <w:p>
      <w:pPr>
        <w:spacing w:after="0"/>
        <w:ind w:left="0"/>
        <w:jc w:val="both"/>
      </w:pPr>
      <w:r>
        <w:rPr>
          <w:rFonts w:ascii="Times New Roman"/>
          <w:b w:val="false"/>
          <w:i w:val="false"/>
          <w:color w:val="000000"/>
          <w:sz w:val="28"/>
        </w:rPr>
        <w:t xml:space="preserve">
       Хаттаманың № __________________________ Хаттаманың күні </w:t>
      </w:r>
    </w:p>
    <w:bookmarkEnd w:id="351"/>
    <w:bookmarkStart w:name="z404" w:id="352"/>
    <w:p>
      <w:pPr>
        <w:spacing w:after="0"/>
        <w:ind w:left="0"/>
        <w:jc w:val="both"/>
      </w:pPr>
      <w:r>
        <w:rPr>
          <w:rFonts w:ascii="Times New Roman"/>
          <w:b w:val="false"/>
          <w:i w:val="false"/>
          <w:color w:val="000000"/>
          <w:sz w:val="28"/>
        </w:rPr>
        <w:t xml:space="preserve">
       ______________________ </w:t>
      </w:r>
    </w:p>
    <w:bookmarkEnd w:id="352"/>
    <w:bookmarkStart w:name="z405" w:id="353"/>
    <w:p>
      <w:pPr>
        <w:spacing w:after="0"/>
        <w:ind w:left="0"/>
        <w:jc w:val="both"/>
      </w:pPr>
      <w:r>
        <w:rPr>
          <w:rFonts w:ascii="Times New Roman"/>
          <w:b w:val="false"/>
          <w:i w:val="false"/>
          <w:color w:val="000000"/>
          <w:sz w:val="28"/>
        </w:rPr>
        <w:t xml:space="preserve">
      № протокола </w:t>
      </w:r>
    </w:p>
    <w:bookmarkEnd w:id="353"/>
    <w:bookmarkStart w:name="z406" w:id="354"/>
    <w:p>
      <w:pPr>
        <w:spacing w:after="0"/>
        <w:ind w:left="0"/>
        <w:jc w:val="both"/>
      </w:pPr>
      <w:r>
        <w:rPr>
          <w:rFonts w:ascii="Times New Roman"/>
          <w:b w:val="false"/>
          <w:i w:val="false"/>
          <w:color w:val="000000"/>
          <w:sz w:val="28"/>
        </w:rPr>
        <w:t xml:space="preserve">
       Дата протокола </w:t>
      </w:r>
    </w:p>
    <w:bookmarkEnd w:id="354"/>
    <w:bookmarkStart w:name="z407" w:id="355"/>
    <w:p>
      <w:pPr>
        <w:spacing w:after="0"/>
        <w:ind w:left="0"/>
        <w:jc w:val="both"/>
      </w:pPr>
      <w:r>
        <w:rPr>
          <w:rFonts w:ascii="Times New Roman"/>
          <w:b w:val="false"/>
          <w:i w:val="false"/>
          <w:color w:val="000000"/>
          <w:sz w:val="28"/>
        </w:rPr>
        <w:t xml:space="preserve">
      Тіркеу күні _________________________________________________________ </w:t>
      </w:r>
    </w:p>
    <w:bookmarkEnd w:id="355"/>
    <w:bookmarkStart w:name="z408" w:id="356"/>
    <w:p>
      <w:pPr>
        <w:spacing w:after="0"/>
        <w:ind w:left="0"/>
        <w:jc w:val="both"/>
      </w:pPr>
      <w:r>
        <w:rPr>
          <w:rFonts w:ascii="Times New Roman"/>
          <w:b w:val="false"/>
          <w:i w:val="false"/>
          <w:color w:val="000000"/>
          <w:sz w:val="28"/>
        </w:rPr>
        <w:t xml:space="preserve">
       (Дата регистрации) __________________________________________________ </w:t>
      </w:r>
    </w:p>
    <w:bookmarkEnd w:id="356"/>
    <w:bookmarkStart w:name="z409" w:id="357"/>
    <w:p>
      <w:pPr>
        <w:spacing w:after="0"/>
        <w:ind w:left="0"/>
        <w:jc w:val="both"/>
      </w:pPr>
      <w:r>
        <w:rPr>
          <w:rFonts w:ascii="Times New Roman"/>
          <w:b w:val="false"/>
          <w:i w:val="false"/>
          <w:color w:val="000000"/>
          <w:sz w:val="28"/>
        </w:rPr>
        <w:t xml:space="preserve">
      Жоспарлы емдеуге жатқызу күні________________________________________ </w:t>
      </w:r>
    </w:p>
    <w:bookmarkEnd w:id="357"/>
    <w:bookmarkStart w:name="z410" w:id="358"/>
    <w:p>
      <w:pPr>
        <w:spacing w:after="0"/>
        <w:ind w:left="0"/>
        <w:jc w:val="both"/>
      </w:pPr>
      <w:r>
        <w:rPr>
          <w:rFonts w:ascii="Times New Roman"/>
          <w:b w:val="false"/>
          <w:i w:val="false"/>
          <w:color w:val="000000"/>
          <w:sz w:val="28"/>
        </w:rPr>
        <w:t xml:space="preserve">
      (Дата планируемой госпитализации) ___________________________________ </w:t>
      </w:r>
    </w:p>
    <w:bookmarkEnd w:id="358"/>
    <w:bookmarkStart w:name="z411" w:id="359"/>
    <w:p>
      <w:pPr>
        <w:spacing w:after="0"/>
        <w:ind w:left="0"/>
        <w:jc w:val="both"/>
      </w:pPr>
      <w:r>
        <w:rPr>
          <w:rFonts w:ascii="Times New Roman"/>
          <w:b w:val="false"/>
          <w:i w:val="false"/>
          <w:color w:val="000000"/>
          <w:sz w:val="28"/>
        </w:rPr>
        <w:t xml:space="preserve">
      Тегі, аты, әкесінің аты (болған жағдайда), дәрiгердiң коды /(Фамилия, Имя, Отчество </w:t>
      </w:r>
    </w:p>
    <w:bookmarkEnd w:id="359"/>
    <w:bookmarkStart w:name="z412" w:id="360"/>
    <w:p>
      <w:pPr>
        <w:spacing w:after="0"/>
        <w:ind w:left="0"/>
        <w:jc w:val="both"/>
      </w:pPr>
      <w:r>
        <w:rPr>
          <w:rFonts w:ascii="Times New Roman"/>
          <w:b w:val="false"/>
          <w:i w:val="false"/>
          <w:color w:val="000000"/>
          <w:sz w:val="28"/>
        </w:rPr>
        <w:t xml:space="preserve">
       (при его наличии), код врача) </w:t>
      </w:r>
    </w:p>
    <w:bookmarkEnd w:id="360"/>
    <w:p>
      <w:pPr>
        <w:spacing w:after="0"/>
        <w:ind w:left="0"/>
        <w:jc w:val="both"/>
      </w:pPr>
      <w:bookmarkStart w:name="z413" w:id="361"/>
      <w:r>
        <w:rPr>
          <w:rFonts w:ascii="Times New Roman"/>
          <w:b w:val="false"/>
          <w:i w:val="false"/>
          <w:color w:val="000000"/>
          <w:sz w:val="28"/>
        </w:rPr>
        <w:t xml:space="preserve">
       Дәрiгер (Врач) __________________________ </w:t>
      </w:r>
    </w:p>
    <w:bookmarkEnd w:id="361"/>
    <w:p>
      <w:pPr>
        <w:spacing w:after="0"/>
        <w:ind w:left="0"/>
        <w:jc w:val="both"/>
      </w:pPr>
      <w:r>
        <w:rPr>
          <w:rFonts w:ascii="Times New Roman"/>
          <w:b w:val="false"/>
          <w:i w:val="false"/>
          <w:color w:val="000000"/>
          <w:sz w:val="28"/>
        </w:rPr>
        <w:t xml:space="preserve">                                  қолы (подпись)</w:t>
      </w:r>
    </w:p>
    <w:p>
      <w:pPr>
        <w:spacing w:after="0"/>
        <w:ind w:left="0"/>
        <w:jc w:val="both"/>
      </w:pPr>
      <w:bookmarkStart w:name="z415" w:id="362"/>
      <w:r>
        <w:rPr>
          <w:rFonts w:ascii="Times New Roman"/>
          <w:b w:val="false"/>
          <w:i w:val="false"/>
          <w:color w:val="000000"/>
          <w:sz w:val="28"/>
        </w:rPr>
        <w:t>
      Объективті себептер бойынша белгіленген емдеуге жатқызу күнінде келу мүмкіндігі</w:t>
      </w:r>
    </w:p>
    <w:bookmarkEnd w:id="362"/>
    <w:p>
      <w:pPr>
        <w:spacing w:after="0"/>
        <w:ind w:left="0"/>
        <w:jc w:val="both"/>
      </w:pPr>
      <w:r>
        <w:rPr>
          <w:rFonts w:ascii="Times New Roman"/>
          <w:b w:val="false"/>
          <w:i w:val="false"/>
          <w:color w:val="000000"/>
          <w:sz w:val="28"/>
        </w:rPr>
        <w:t>болмаған және растау құжаттары болған жағдайда Сізге бұл туралы медицина-санитариялық</w:t>
      </w:r>
    </w:p>
    <w:p>
      <w:pPr>
        <w:spacing w:after="0"/>
        <w:ind w:left="0"/>
        <w:jc w:val="both"/>
      </w:pPr>
      <w:r>
        <w:rPr>
          <w:rFonts w:ascii="Times New Roman"/>
          <w:b w:val="false"/>
          <w:i w:val="false"/>
          <w:color w:val="000000"/>
          <w:sz w:val="28"/>
        </w:rPr>
        <w:t>алғашқы көмек ұйымын, медициналық ұйымды немесе стационарды хабардар ету қажет.</w:t>
      </w:r>
    </w:p>
    <w:p>
      <w:pPr>
        <w:spacing w:after="0"/>
        <w:ind w:left="0"/>
        <w:jc w:val="both"/>
      </w:pPr>
      <w:r>
        <w:rPr>
          <w:rFonts w:ascii="Times New Roman"/>
          <w:b w:val="false"/>
          <w:i w:val="false"/>
          <w:color w:val="000000"/>
          <w:sz w:val="28"/>
        </w:rPr>
        <w:t>Хабардар етпеген жағдайда, стационар емдеуге жатқызудан бас тартады.</w:t>
      </w:r>
    </w:p>
    <w:p>
      <w:pPr>
        <w:spacing w:after="0"/>
        <w:ind w:left="0"/>
        <w:jc w:val="both"/>
      </w:pPr>
      <w:bookmarkStart w:name="z416" w:id="363"/>
      <w:r>
        <w:rPr>
          <w:rFonts w:ascii="Times New Roman"/>
          <w:b w:val="false"/>
          <w:i w:val="false"/>
          <w:color w:val="000000"/>
          <w:sz w:val="28"/>
        </w:rPr>
        <w:t>
      В случае невозможности по объективным причинам явиться в установленную дату</w:t>
      </w:r>
    </w:p>
    <w:bookmarkEnd w:id="363"/>
    <w:p>
      <w:pPr>
        <w:spacing w:after="0"/>
        <w:ind w:left="0"/>
        <w:jc w:val="both"/>
      </w:pPr>
      <w:r>
        <w:rPr>
          <w:rFonts w:ascii="Times New Roman"/>
          <w:b w:val="false"/>
          <w:i w:val="false"/>
          <w:color w:val="000000"/>
          <w:sz w:val="28"/>
        </w:rPr>
        <w:t>плановой госпитализации и наличии подтверждающих документов Вам необходимо известить</w:t>
      </w:r>
    </w:p>
    <w:p>
      <w:pPr>
        <w:spacing w:after="0"/>
        <w:ind w:left="0"/>
        <w:jc w:val="both"/>
      </w:pPr>
      <w:r>
        <w:rPr>
          <w:rFonts w:ascii="Times New Roman"/>
          <w:b w:val="false"/>
          <w:i w:val="false"/>
          <w:color w:val="000000"/>
          <w:sz w:val="28"/>
        </w:rPr>
        <w:t>организацию первичной медико-санитарной помощи, медицинскую организацию или</w:t>
      </w:r>
    </w:p>
    <w:p>
      <w:pPr>
        <w:spacing w:after="0"/>
        <w:ind w:left="0"/>
        <w:jc w:val="both"/>
      </w:pPr>
      <w:r>
        <w:rPr>
          <w:rFonts w:ascii="Times New Roman"/>
          <w:b w:val="false"/>
          <w:i w:val="false"/>
          <w:color w:val="000000"/>
          <w:sz w:val="28"/>
        </w:rPr>
        <w:t xml:space="preserve">стационар. При не оповещении, стационаром будет отказано в госпитализации. </w:t>
      </w:r>
    </w:p>
    <w:bookmarkStart w:name="z417" w:id="364"/>
    <w:p>
      <w:pPr>
        <w:spacing w:after="0"/>
        <w:ind w:left="0"/>
        <w:jc w:val="both"/>
      </w:pPr>
      <w:r>
        <w:rPr>
          <w:rFonts w:ascii="Times New Roman"/>
          <w:b w:val="false"/>
          <w:i w:val="false"/>
          <w:color w:val="000000"/>
          <w:sz w:val="28"/>
        </w:rPr>
        <w:t xml:space="preserve">
      Стационарды және емдеуге жатқызу күнін таңдауға келісемін </w:t>
      </w:r>
    </w:p>
    <w:bookmarkEnd w:id="364"/>
    <w:bookmarkStart w:name="z418" w:id="365"/>
    <w:p>
      <w:pPr>
        <w:spacing w:after="0"/>
        <w:ind w:left="0"/>
        <w:jc w:val="both"/>
      </w:pPr>
      <w:r>
        <w:rPr>
          <w:rFonts w:ascii="Times New Roman"/>
          <w:b w:val="false"/>
          <w:i w:val="false"/>
          <w:color w:val="000000"/>
          <w:sz w:val="28"/>
        </w:rPr>
        <w:t>
      С выбором стационара и датой госпитализации согласен(а)</w:t>
      </w:r>
    </w:p>
    <w:bookmarkEnd w:id="365"/>
    <w:bookmarkStart w:name="z419" w:id="366"/>
    <w:p>
      <w:pPr>
        <w:spacing w:after="0"/>
        <w:ind w:left="0"/>
        <w:jc w:val="both"/>
      </w:pPr>
      <w:r>
        <w:rPr>
          <w:rFonts w:ascii="Times New Roman"/>
          <w:b w:val="false"/>
          <w:i w:val="false"/>
          <w:color w:val="000000"/>
          <w:sz w:val="28"/>
        </w:rPr>
        <w:t>
      Пациенттің қолы _________ Подпись пациента_________</w:t>
      </w:r>
    </w:p>
    <w:bookmarkEnd w:id="36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Республикасында</w:t>
            </w:r>
            <w:r>
              <w:br/>
            </w:r>
            <w:r>
              <w:rPr>
                <w:rFonts w:ascii="Times New Roman"/>
                <w:b w:val="false"/>
                <w:i w:val="false"/>
                <w:color w:val="000000"/>
                <w:sz w:val="20"/>
              </w:rPr>
              <w:t>Стационарлық жағдайларда</w:t>
            </w:r>
            <w:r>
              <w:br/>
            </w:r>
            <w:r>
              <w:rPr>
                <w:rFonts w:ascii="Times New Roman"/>
                <w:b w:val="false"/>
                <w:i w:val="false"/>
                <w:color w:val="000000"/>
                <w:sz w:val="20"/>
              </w:rPr>
              <w:t>медициналық көмек</w:t>
            </w:r>
            <w:r>
              <w:br/>
            </w:r>
            <w:r>
              <w:rPr>
                <w:rFonts w:ascii="Times New Roman"/>
                <w:b w:val="false"/>
                <w:i w:val="false"/>
                <w:color w:val="000000"/>
                <w:sz w:val="20"/>
              </w:rPr>
              <w:t>көрсету стандартына</w:t>
            </w:r>
            <w:r>
              <w:br/>
            </w:r>
            <w:r>
              <w:rPr>
                <w:rFonts w:ascii="Times New Roman"/>
                <w:b w:val="false"/>
                <w:i w:val="false"/>
                <w:color w:val="000000"/>
                <w:sz w:val="20"/>
              </w:rPr>
              <w:t>5-қосымша</w:t>
            </w:r>
          </w:p>
        </w:tc>
      </w:tr>
    </w:tbl>
    <w:p>
      <w:pPr>
        <w:spacing w:after="0"/>
        <w:ind w:left="0"/>
        <w:jc w:val="both"/>
      </w:pPr>
      <w:r>
        <w:rPr>
          <w:rFonts w:ascii="Times New Roman"/>
          <w:b w:val="false"/>
          <w:i w:val="false"/>
          <w:color w:val="ff0000"/>
          <w:sz w:val="28"/>
        </w:rPr>
        <w:t xml:space="preserve">
      Ескерту. 5-қосымша жаңа редакцияда - ҚР Денсаулық сақтау министрінің 29.07.2022 </w:t>
      </w:r>
      <w:r>
        <w:rPr>
          <w:rFonts w:ascii="Times New Roman"/>
          <w:b w:val="false"/>
          <w:i w:val="false"/>
          <w:color w:val="ff0000"/>
          <w:sz w:val="28"/>
        </w:rPr>
        <w:t>№ ҚР ДСМ-69</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"Пациенттерге емделуге жатқызу үшін жолдама беру" мемлекеттік көрсетілетін қызмет стандарты"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берушінің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субъектілері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Өтініштерді қабылдайтын және мемлекеттік қызметтерді көрсету нәтижесін беретін ұйымдардың атаулары және (немесе) "электрондық үкімет пен ұялы байланыс абоненттік құрылғысы" веб -порталына нұсқау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субъектілері, "электрондық үкімет" веб-порталы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мерзімі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(бір) жұмыс күні ішінде;</w:t>
            </w:r>
          </w:p>
          <w:p>
            <w:pPr>
              <w:spacing w:after="20"/>
              <w:ind w:left="20"/>
              <w:jc w:val="both"/>
            </w:pPr>
            <w:r>
              <w:rPr>
                <w:rFonts w:ascii="Times New Roman"/>
                <w:b w:val="false"/>
                <w:i w:val="false"/>
                <w:color w:val="000000"/>
                <w:sz w:val="20"/>
              </w:rPr>
              <w:t>
тапсыру уақыты - 30 минут.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нысаны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(ішінара автоматтандырылған) және/немесе қағаз түрінде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001-3/е нысаны бойынша берілген стационарға емдеуге жатқызуға жолдама немесе мемлекеттік қызметті көрсетуден бас тарту туралы дәлелді жауабы;</w:t>
            </w:r>
          </w:p>
          <w:p>
            <w:pPr>
              <w:spacing w:after="20"/>
              <w:ind w:left="20"/>
              <w:jc w:val="both"/>
            </w:pPr>
            <w:r>
              <w:rPr>
                <w:rFonts w:ascii="Times New Roman"/>
                <w:b w:val="false"/>
                <w:i w:val="false"/>
                <w:color w:val="000000"/>
                <w:sz w:val="20"/>
              </w:rPr>
              <w:t>
2) "электрондық үкімет" порталы арқылы жүгінген кезде мемлекеттік қызметті көрсету нәтижесі көрсетілетін қызметті алушының порталдағы жеке кабинетіне көрсетілетін қызметті берушінің ЭЦҚ-сы қойылған электрондық құжат нысанында жіберіледі.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қызметті алушыдан алынатын төлем мөлшері және Қазақстан Республикасының заңнамасында көзделген жағдайларда оны алу тәсілдері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берушінің жұмыс кестесі еңбек заңнамасына сәйкес - дүйсенбіден сенбіге дейін (дүйсенбі - жұма сағат 8.00-ден 20.00-ге дейін үзіліссіз, сенбі сағат 9.00-ден 14.00-ге дейін.</w:t>
            </w:r>
          </w:p>
          <w:p>
            <w:pPr>
              <w:spacing w:after="20"/>
              <w:ind w:left="20"/>
              <w:jc w:val="both"/>
            </w:pPr>
            <w:r>
              <w:rPr>
                <w:rFonts w:ascii="Times New Roman"/>
                <w:b w:val="false"/>
                <w:i w:val="false"/>
                <w:color w:val="000000"/>
                <w:sz w:val="20"/>
              </w:rPr>
              <w:t>
2) портал - жөндеу жұмыстарын жүргізуге байланысты техникалық үзілістерді қоспағанда, еңбек заңнамасына сәйкес тәулік бойы (көрсетілетін қызметті алушы жұмыс уақыты аяқталғаннан кейін, демалыс және мереке күндері жүгінген кезде).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үшін қажетті құжаттар тізбесі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w:t>
            </w:r>
          </w:p>
          <w:p>
            <w:pPr>
              <w:spacing w:after="20"/>
              <w:ind w:left="20"/>
              <w:jc w:val="both"/>
            </w:pPr>
            <w:r>
              <w:rPr>
                <w:rFonts w:ascii="Times New Roman"/>
                <w:b w:val="false"/>
                <w:i w:val="false"/>
                <w:color w:val="000000"/>
                <w:sz w:val="20"/>
              </w:rPr>
              <w:t>
1) жеке куәлік немесе цифрлық құжаттар сервисінен электрондық құжат (сәйкестендіру үшін);</w:t>
            </w:r>
          </w:p>
          <w:p>
            <w:pPr>
              <w:spacing w:after="20"/>
              <w:ind w:left="20"/>
              <w:jc w:val="both"/>
            </w:pPr>
            <w:r>
              <w:rPr>
                <w:rFonts w:ascii="Times New Roman"/>
                <w:b w:val="false"/>
                <w:i w:val="false"/>
                <w:color w:val="000000"/>
                <w:sz w:val="20"/>
              </w:rPr>
              <w:t>
2) медициналық-санитариялық алғашқы көмек немесе медициналық ұйым мамандарының жолдамасы;</w:t>
            </w:r>
          </w:p>
          <w:p>
            <w:pPr>
              <w:spacing w:after="20"/>
              <w:ind w:left="20"/>
              <w:jc w:val="both"/>
            </w:pPr>
            <w:r>
              <w:rPr>
                <w:rFonts w:ascii="Times New Roman"/>
                <w:b w:val="false"/>
                <w:i w:val="false"/>
                <w:color w:val="000000"/>
                <w:sz w:val="20"/>
              </w:rPr>
              <w:t>
3) бағытталған диагноз бойынша клиникалық-диагностикалық зерттеулердің нәтижелері (диагноз қою және емдеудің клиникалық хаттамаларына сәйкес).</w:t>
            </w:r>
          </w:p>
          <w:p>
            <w:pPr>
              <w:spacing w:after="20"/>
              <w:ind w:left="20"/>
              <w:jc w:val="both"/>
            </w:pPr>
            <w:r>
              <w:rPr>
                <w:rFonts w:ascii="Times New Roman"/>
                <w:b w:val="false"/>
                <w:i w:val="false"/>
                <w:color w:val="000000"/>
                <w:sz w:val="20"/>
              </w:rPr>
              <w:t>
"электрондық үкімет" порталы арқылы:</w:t>
            </w:r>
          </w:p>
          <w:p>
            <w:pPr>
              <w:spacing w:after="20"/>
              <w:ind w:left="20"/>
              <w:jc w:val="both"/>
            </w:pPr>
            <w:r>
              <w:rPr>
                <w:rFonts w:ascii="Times New Roman"/>
                <w:b w:val="false"/>
                <w:i w:val="false"/>
                <w:color w:val="000000"/>
                <w:sz w:val="20"/>
              </w:rPr>
              <w:t>
1) медициналық-санитариялық алғашқы көмек маманының немесе медициналық ұйымның жолдамасының электрондық көшірмесі;</w:t>
            </w:r>
          </w:p>
          <w:p>
            <w:pPr>
              <w:spacing w:after="20"/>
              <w:ind w:left="20"/>
              <w:jc w:val="both"/>
            </w:pPr>
            <w:r>
              <w:rPr>
                <w:rFonts w:ascii="Times New Roman"/>
                <w:b w:val="false"/>
                <w:i w:val="false"/>
                <w:color w:val="000000"/>
                <w:sz w:val="20"/>
              </w:rPr>
              <w:t>
2) жіберілетін диагнозға сәйкес клиникалық-диагностикалық зерттеулер нәтижелерінің электрондық көшірмесі (диагностика мен емдеудің клиникалық хаттамаларына сәйкес).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анықтауы</w:t>
            </w:r>
          </w:p>
          <w:p>
            <w:pPr>
              <w:spacing w:after="20"/>
              <w:ind w:left="20"/>
              <w:jc w:val="both"/>
            </w:pPr>
            <w:r>
              <w:rPr>
                <w:rFonts w:ascii="Times New Roman"/>
                <w:b w:val="false"/>
                <w:i w:val="false"/>
                <w:color w:val="000000"/>
                <w:sz w:val="20"/>
              </w:rPr>
              <w:t>
2) көрсетілетін қызметті алушының және (немесе) мемлекеттік қызметті көрсету үшін қажетті ұсынылған материалдардың, объектілердің, деректер мен мәліметтердің Қазақстан Республикасының нормативтік құқықтық актісінде белгіленген талаптарға сәйкес келмеуі;</w:t>
            </w:r>
          </w:p>
          <w:p>
            <w:pPr>
              <w:spacing w:after="20"/>
              <w:ind w:left="20"/>
              <w:jc w:val="both"/>
            </w:pPr>
            <w:r>
              <w:rPr>
                <w:rFonts w:ascii="Times New Roman"/>
                <w:b w:val="false"/>
                <w:i w:val="false"/>
                <w:color w:val="000000"/>
                <w:sz w:val="20"/>
              </w:rPr>
              <w:t xml:space="preserve">
3)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w:t>
            </w:r>
            <w:r>
              <w:rPr>
                <w:rFonts w:ascii="Times New Roman"/>
                <w:b w:val="false"/>
                <w:i w:val="false"/>
                <w:color w:val="000000"/>
                <w:sz w:val="20"/>
              </w:rPr>
              <w:t>8-бабына</w:t>
            </w:r>
            <w:r>
              <w:rPr>
                <w:rFonts w:ascii="Times New Roman"/>
                <w:b w:val="false"/>
                <w:i w:val="false"/>
                <w:color w:val="000000"/>
                <w:sz w:val="20"/>
              </w:rPr>
              <w:t xml:space="preserve"> сәйкес берілетін қолжетімділігі шектеулі дербес деректерге қол жеткізуге келісімі болмағанда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ерекшеліктерін ескере отырып қойылатын өзге де талаптар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алушының порталда тіркелген ұялы байланыстың абоненттік нөмірі арқылы мемлекеттік көрсетілетін қызметті портал хабарламасына жауап ретінде бір реттік пароль беру немесе қысқа мәтіндік хабарлама жіберу арқылы электрондық нысанда алуға мүмкіндігі бар. Көрсетілетін қызметті алушының ЭЦҚ болған жағдайда мемлекеттік көрсетілетін қызметті портал арқылы электрондық нысанда алуға мүмкіндігі бар.</w:t>
            </w:r>
          </w:p>
          <w:p>
            <w:pPr>
              <w:spacing w:after="20"/>
              <w:ind w:left="20"/>
              <w:jc w:val="both"/>
            </w:pPr>
            <w:r>
              <w:rPr>
                <w:rFonts w:ascii="Times New Roman"/>
                <w:b w:val="false"/>
                <w:i w:val="false"/>
                <w:color w:val="000000"/>
                <w:sz w:val="20"/>
              </w:rPr>
              <w:t>
Дене мүмкіндіктері шектеулі адамдар үшін пандус, шақыру түймесі, зағиптар мен нашар көретіндерге арналған тактильді жол, күту залы, құжаттар үлгілері бар тағандар болуы тиіс.</w:t>
            </w:r>
          </w:p>
          <w:p>
            <w:pPr>
              <w:spacing w:after="20"/>
              <w:ind w:left="20"/>
              <w:jc w:val="both"/>
            </w:pPr>
            <w:r>
              <w:rPr>
                <w:rFonts w:ascii="Times New Roman"/>
                <w:b w:val="false"/>
                <w:i w:val="false"/>
                <w:color w:val="000000"/>
                <w:sz w:val="20"/>
              </w:rPr>
              <w:t>
Көрсетілетін қызметті алушының көрсетілетін қызметті берушінің анықтамалық қызметтерінде, сондай-ақ "1414", 8-800-080-7777 Бірыңғай байланыс орталығында мемлекеттік қызмет көрсетудің тәртібі мен мәртебесі туралы ақпарат алуға мүмкіндігі бар.</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Республикасында</w:t>
            </w:r>
            <w:r>
              <w:br/>
            </w:r>
            <w:r>
              <w:rPr>
                <w:rFonts w:ascii="Times New Roman"/>
                <w:b w:val="false"/>
                <w:i w:val="false"/>
                <w:color w:val="000000"/>
                <w:sz w:val="20"/>
              </w:rPr>
              <w:t>стационарлық жағдайларда</w:t>
            </w:r>
            <w:r>
              <w:br/>
            </w:r>
            <w:r>
              <w:rPr>
                <w:rFonts w:ascii="Times New Roman"/>
                <w:b w:val="false"/>
                <w:i w:val="false"/>
                <w:color w:val="000000"/>
                <w:sz w:val="20"/>
              </w:rPr>
              <w:t>медициналық көмек көрсету</w:t>
            </w:r>
            <w:r>
              <w:br/>
            </w:r>
            <w:r>
              <w:rPr>
                <w:rFonts w:ascii="Times New Roman"/>
                <w:b w:val="false"/>
                <w:i w:val="false"/>
                <w:color w:val="000000"/>
                <w:sz w:val="20"/>
              </w:rPr>
              <w:t>стандартына</w:t>
            </w:r>
            <w:r>
              <w:br/>
            </w:r>
            <w:r>
              <w:rPr>
                <w:rFonts w:ascii="Times New Roman"/>
                <w:b w:val="false"/>
                <w:i w:val="false"/>
                <w:color w:val="000000"/>
                <w:sz w:val="20"/>
              </w:rPr>
              <w:t>6-қосымша</w:t>
            </w:r>
          </w:p>
        </w:tc>
      </w:tr>
    </w:tbl>
    <w:bookmarkStart w:name="z435" w:id="367"/>
    <w:p>
      <w:pPr>
        <w:spacing w:after="0"/>
        <w:ind w:left="0"/>
        <w:jc w:val="both"/>
      </w:pPr>
      <w:r>
        <w:rPr>
          <w:rFonts w:ascii="Times New Roman"/>
          <w:b w:val="false"/>
          <w:i w:val="false"/>
          <w:color w:val="000000"/>
          <w:sz w:val="28"/>
        </w:rPr>
        <w:t>
      Нысан</w:t>
      </w:r>
    </w:p>
    <w:bookmarkEnd w:id="367"/>
    <w:bookmarkStart w:name="z436" w:id="368"/>
    <w:p>
      <w:pPr>
        <w:spacing w:after="0"/>
        <w:ind w:left="0"/>
        <w:jc w:val="left"/>
      </w:pPr>
      <w:r>
        <w:rPr>
          <w:rFonts w:ascii="Times New Roman"/>
          <w:b/>
          <w:i w:val="false"/>
          <w:color w:val="000000"/>
        </w:rPr>
        <w:t xml:space="preserve"> Науқасты шұғыл емдеуге жатқызудан бас тарту</w:t>
      </w:r>
    </w:p>
    <w:bookmarkEnd w:id="368"/>
    <w:p>
      <w:pPr>
        <w:spacing w:after="0"/>
        <w:ind w:left="0"/>
        <w:jc w:val="both"/>
      </w:pPr>
      <w:bookmarkStart w:name="z437" w:id="369"/>
      <w:r>
        <w:rPr>
          <w:rFonts w:ascii="Times New Roman"/>
          <w:b w:val="false"/>
          <w:i w:val="false"/>
          <w:color w:val="000000"/>
          <w:sz w:val="28"/>
        </w:rPr>
        <w:t>
       Тегі ____________________ Аты ____________________________________</w:t>
      </w:r>
    </w:p>
    <w:bookmarkEnd w:id="369"/>
    <w:p>
      <w:pPr>
        <w:spacing w:after="0"/>
        <w:ind w:left="0"/>
        <w:jc w:val="both"/>
      </w:pPr>
      <w:r>
        <w:rPr>
          <w:rFonts w:ascii="Times New Roman"/>
          <w:b w:val="false"/>
          <w:i w:val="false"/>
          <w:color w:val="000000"/>
          <w:sz w:val="28"/>
        </w:rPr>
        <w:t xml:space="preserve"> Әкесінің аты _____________________________________________________ </w:t>
      </w:r>
    </w:p>
    <w:p>
      <w:pPr>
        <w:spacing w:after="0"/>
        <w:ind w:left="0"/>
        <w:jc w:val="both"/>
      </w:pPr>
      <w:r>
        <w:rPr>
          <w:rFonts w:ascii="Times New Roman"/>
          <w:b w:val="false"/>
          <w:i w:val="false"/>
          <w:color w:val="000000"/>
          <w:sz w:val="28"/>
        </w:rPr>
        <w:t xml:space="preserve">                                                  (бар болған кезде)</w:t>
      </w:r>
    </w:p>
    <w:bookmarkStart w:name="z438" w:id="370"/>
    <w:p>
      <w:pPr>
        <w:spacing w:after="0"/>
        <w:ind w:left="0"/>
        <w:jc w:val="both"/>
      </w:pPr>
      <w:r>
        <w:rPr>
          <w:rFonts w:ascii="Times New Roman"/>
          <w:b w:val="false"/>
          <w:i w:val="false"/>
          <w:color w:val="000000"/>
          <w:sz w:val="28"/>
        </w:rPr>
        <w:t xml:space="preserve">
       Жынысы: </w:t>
      </w:r>
    </w:p>
    <w:bookmarkEnd w:id="370"/>
    <w:bookmarkStart w:name="z439" w:id="371"/>
    <w:p>
      <w:pPr>
        <w:spacing w:after="0"/>
        <w:ind w:left="0"/>
        <w:jc w:val="both"/>
      </w:pPr>
      <w:r>
        <w:rPr>
          <w:rFonts w:ascii="Times New Roman"/>
          <w:b w:val="false"/>
          <w:i w:val="false"/>
          <w:color w:val="000000"/>
          <w:sz w:val="28"/>
        </w:rPr>
        <w:t xml:space="preserve">
      </w:t>
      </w:r>
    </w:p>
    <w:bookmarkEnd w:id="371"/>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4"/>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bookmarkStart w:name="z440" w:id="372"/>
    <w:p>
      <w:pPr>
        <w:spacing w:after="0"/>
        <w:ind w:left="0"/>
        <w:jc w:val="both"/>
      </w:pPr>
      <w:r>
        <w:rPr>
          <w:rFonts w:ascii="Times New Roman"/>
          <w:b w:val="false"/>
          <w:i w:val="false"/>
          <w:color w:val="000000"/>
          <w:sz w:val="28"/>
        </w:rPr>
        <w:t xml:space="preserve">
      ер, </w:t>
      </w:r>
    </w:p>
    <w:bookmarkEnd w:id="372"/>
    <w:bookmarkStart w:name="z441" w:id="373"/>
    <w:p>
      <w:pPr>
        <w:spacing w:after="0"/>
        <w:ind w:left="0"/>
        <w:jc w:val="both"/>
      </w:pPr>
      <w:r>
        <w:rPr>
          <w:rFonts w:ascii="Times New Roman"/>
          <w:b w:val="false"/>
          <w:i w:val="false"/>
          <w:color w:val="000000"/>
          <w:sz w:val="28"/>
        </w:rPr>
        <w:t xml:space="preserve">
      </w:t>
      </w:r>
    </w:p>
    <w:bookmarkEnd w:id="373"/>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bookmarkStart w:name="z442" w:id="374"/>
    <w:p>
      <w:pPr>
        <w:spacing w:after="0"/>
        <w:ind w:left="0"/>
        <w:jc w:val="both"/>
      </w:pPr>
      <w:r>
        <w:rPr>
          <w:rFonts w:ascii="Times New Roman"/>
          <w:b w:val="false"/>
          <w:i w:val="false"/>
          <w:color w:val="000000"/>
          <w:sz w:val="28"/>
        </w:rPr>
        <w:t xml:space="preserve">
      әйел, </w:t>
      </w:r>
    </w:p>
    <w:bookmarkEnd w:id="374"/>
    <w:bookmarkStart w:name="z443" w:id="375"/>
    <w:p>
      <w:pPr>
        <w:spacing w:after="0"/>
        <w:ind w:left="0"/>
        <w:jc w:val="both"/>
      </w:pPr>
      <w:r>
        <w:rPr>
          <w:rFonts w:ascii="Times New Roman"/>
          <w:b w:val="false"/>
          <w:i w:val="false"/>
          <w:color w:val="000000"/>
          <w:sz w:val="28"/>
        </w:rPr>
        <w:t xml:space="preserve">
      </w:t>
      </w:r>
    </w:p>
    <w:bookmarkEnd w:id="375"/>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bookmarkStart w:name="z444" w:id="376"/>
    <w:p>
      <w:pPr>
        <w:spacing w:after="0"/>
        <w:ind w:left="0"/>
        <w:jc w:val="both"/>
      </w:pPr>
      <w:r>
        <w:rPr>
          <w:rFonts w:ascii="Times New Roman"/>
          <w:b w:val="false"/>
          <w:i w:val="false"/>
          <w:color w:val="000000"/>
          <w:sz w:val="28"/>
        </w:rPr>
        <w:t>
      айқындалмаған</w:t>
      </w:r>
    </w:p>
    <w:bookmarkEnd w:id="376"/>
    <w:bookmarkStart w:name="z445" w:id="377"/>
    <w:p>
      <w:pPr>
        <w:spacing w:after="0"/>
        <w:ind w:left="0"/>
        <w:jc w:val="both"/>
      </w:pPr>
      <w:r>
        <w:rPr>
          <w:rFonts w:ascii="Times New Roman"/>
          <w:b w:val="false"/>
          <w:i w:val="false"/>
          <w:color w:val="000000"/>
          <w:sz w:val="28"/>
        </w:rPr>
        <w:t>
      Туған күні _______ күні ___________ айы_______ жылы</w:t>
      </w:r>
    </w:p>
    <w:bookmarkEnd w:id="377"/>
    <w:bookmarkStart w:name="z446" w:id="378"/>
    <w:p>
      <w:pPr>
        <w:spacing w:after="0"/>
        <w:ind w:left="0"/>
        <w:jc w:val="both"/>
      </w:pPr>
      <w:r>
        <w:rPr>
          <w:rFonts w:ascii="Times New Roman"/>
          <w:b w:val="false"/>
          <w:i w:val="false"/>
          <w:color w:val="000000"/>
          <w:sz w:val="28"/>
        </w:rPr>
        <w:t>
       Үй мекенжайы</w:t>
      </w:r>
    </w:p>
    <w:bookmarkEnd w:id="378"/>
    <w:bookmarkStart w:name="z447" w:id="379"/>
    <w:p>
      <w:pPr>
        <w:spacing w:after="0"/>
        <w:ind w:left="0"/>
        <w:jc w:val="both"/>
      </w:pPr>
      <w:r>
        <w:rPr>
          <w:rFonts w:ascii="Times New Roman"/>
          <w:b w:val="false"/>
          <w:i w:val="false"/>
          <w:color w:val="000000"/>
          <w:sz w:val="28"/>
        </w:rPr>
        <w:t>
       _____________________________________________________________________</w:t>
      </w:r>
    </w:p>
    <w:bookmarkEnd w:id="379"/>
    <w:bookmarkStart w:name="z448" w:id="380"/>
    <w:p>
      <w:pPr>
        <w:spacing w:after="0"/>
        <w:ind w:left="0"/>
        <w:jc w:val="both"/>
      </w:pPr>
      <w:r>
        <w:rPr>
          <w:rFonts w:ascii="Times New Roman"/>
          <w:b w:val="false"/>
          <w:i w:val="false"/>
          <w:color w:val="000000"/>
          <w:sz w:val="28"/>
        </w:rPr>
        <w:t xml:space="preserve">
       Тұрғын: </w:t>
      </w:r>
    </w:p>
    <w:bookmarkEnd w:id="380"/>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bookmarkStart w:name="z450" w:id="381"/>
    <w:p>
      <w:pPr>
        <w:spacing w:after="0"/>
        <w:ind w:left="0"/>
        <w:jc w:val="both"/>
      </w:pPr>
      <w:r>
        <w:rPr>
          <w:rFonts w:ascii="Times New Roman"/>
          <w:b w:val="false"/>
          <w:i w:val="false"/>
          <w:color w:val="000000"/>
          <w:sz w:val="28"/>
        </w:rPr>
        <w:t xml:space="preserve">
      қала, </w:t>
      </w:r>
    </w:p>
    <w:bookmarkEnd w:id="381"/>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8"/>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bookmarkStart w:name="z452" w:id="382"/>
    <w:p>
      <w:pPr>
        <w:spacing w:after="0"/>
        <w:ind w:left="0"/>
        <w:jc w:val="both"/>
      </w:pPr>
      <w:r>
        <w:rPr>
          <w:rFonts w:ascii="Times New Roman"/>
          <w:b w:val="false"/>
          <w:i w:val="false"/>
          <w:color w:val="000000"/>
          <w:sz w:val="28"/>
        </w:rPr>
        <w:t>
       Ауыл</w:t>
      </w:r>
    </w:p>
    <w:bookmarkEnd w:id="382"/>
    <w:bookmarkStart w:name="z453" w:id="383"/>
    <w:p>
      <w:pPr>
        <w:spacing w:after="0"/>
        <w:ind w:left="0"/>
        <w:jc w:val="both"/>
      </w:pPr>
      <w:r>
        <w:rPr>
          <w:rFonts w:ascii="Times New Roman"/>
          <w:b w:val="false"/>
          <w:i w:val="false"/>
          <w:color w:val="000000"/>
          <w:sz w:val="28"/>
        </w:rPr>
        <w:t>
      Жұмыс/оқу орыны __________________________________________________________</w:t>
      </w:r>
    </w:p>
    <w:bookmarkEnd w:id="383"/>
    <w:bookmarkStart w:name="z454" w:id="384"/>
    <w:p>
      <w:pPr>
        <w:spacing w:after="0"/>
        <w:ind w:left="0"/>
        <w:jc w:val="both"/>
      </w:pPr>
      <w:r>
        <w:rPr>
          <w:rFonts w:ascii="Times New Roman"/>
          <w:b w:val="false"/>
          <w:i w:val="false"/>
          <w:color w:val="000000"/>
          <w:sz w:val="28"/>
        </w:rPr>
        <w:t xml:space="preserve">
       Телефондары: _____________________________________________________________ </w:t>
      </w:r>
    </w:p>
    <w:bookmarkEnd w:id="384"/>
    <w:bookmarkStart w:name="z455" w:id="385"/>
    <w:p>
      <w:pPr>
        <w:spacing w:after="0"/>
        <w:ind w:left="0"/>
        <w:jc w:val="both"/>
      </w:pPr>
      <w:r>
        <w:rPr>
          <w:rFonts w:ascii="Times New Roman"/>
          <w:b w:val="false"/>
          <w:i w:val="false"/>
          <w:color w:val="000000"/>
          <w:sz w:val="28"/>
        </w:rPr>
        <w:t>
      Жеңілдік санаты___________________________________________________________</w:t>
      </w:r>
    </w:p>
    <w:bookmarkEnd w:id="385"/>
    <w:bookmarkStart w:name="z456" w:id="386"/>
    <w:p>
      <w:pPr>
        <w:spacing w:after="0"/>
        <w:ind w:left="0"/>
        <w:jc w:val="both"/>
      </w:pPr>
      <w:r>
        <w:rPr>
          <w:rFonts w:ascii="Times New Roman"/>
          <w:b w:val="false"/>
          <w:i w:val="false"/>
          <w:color w:val="000000"/>
          <w:sz w:val="28"/>
        </w:rPr>
        <w:t xml:space="preserve">
      Тіркелген __________________________________________________________ </w:t>
      </w:r>
    </w:p>
    <w:bookmarkEnd w:id="386"/>
    <w:bookmarkStart w:name="z457" w:id="387"/>
    <w:p>
      <w:pPr>
        <w:spacing w:after="0"/>
        <w:ind w:left="0"/>
        <w:jc w:val="both"/>
      </w:pPr>
      <w:r>
        <w:rPr>
          <w:rFonts w:ascii="Times New Roman"/>
          <w:b w:val="false"/>
          <w:i w:val="false"/>
          <w:color w:val="000000"/>
          <w:sz w:val="28"/>
        </w:rPr>
        <w:t>
      (МҰ атауын көрсету)</w:t>
      </w:r>
    </w:p>
    <w:bookmarkEnd w:id="387"/>
    <w:bookmarkStart w:name="z458" w:id="388"/>
    <w:p>
      <w:pPr>
        <w:spacing w:after="0"/>
        <w:ind w:left="0"/>
        <w:jc w:val="both"/>
      </w:pPr>
      <w:r>
        <w:rPr>
          <w:rFonts w:ascii="Times New Roman"/>
          <w:b w:val="false"/>
          <w:i w:val="false"/>
          <w:color w:val="000000"/>
          <w:sz w:val="28"/>
        </w:rPr>
        <w:t>
      "Науқасты тіркеу туралы деректер ТХТ-да жоқ"</w:t>
      </w:r>
    </w:p>
    <w:bookmarkEnd w:id="388"/>
    <w:bookmarkStart w:name="z459" w:id="389"/>
    <w:p>
      <w:pPr>
        <w:spacing w:after="0"/>
        <w:ind w:left="0"/>
        <w:jc w:val="both"/>
      </w:pPr>
      <w:r>
        <w:rPr>
          <w:rFonts w:ascii="Times New Roman"/>
          <w:b w:val="false"/>
          <w:i w:val="false"/>
          <w:color w:val="000000"/>
          <w:sz w:val="28"/>
        </w:rPr>
        <w:t>
      Кім жіберді:</w:t>
      </w:r>
    </w:p>
    <w:bookmarkEnd w:id="389"/>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9"/>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bookmarkStart w:name="z461" w:id="390"/>
    <w:p>
      <w:pPr>
        <w:spacing w:after="0"/>
        <w:ind w:left="0"/>
        <w:jc w:val="both"/>
      </w:pPr>
      <w:r>
        <w:rPr>
          <w:rFonts w:ascii="Times New Roman"/>
          <w:b w:val="false"/>
          <w:i w:val="false"/>
          <w:color w:val="000000"/>
          <w:sz w:val="28"/>
        </w:rPr>
        <w:t xml:space="preserve">
      өз бетінше жүгіну </w:t>
      </w:r>
    </w:p>
    <w:bookmarkEnd w:id="390"/>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0"/>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bookmarkStart w:name="z463" w:id="391"/>
    <w:p>
      <w:pPr>
        <w:spacing w:after="0"/>
        <w:ind w:left="0"/>
        <w:jc w:val="both"/>
      </w:pPr>
      <w:r>
        <w:rPr>
          <w:rFonts w:ascii="Times New Roman"/>
          <w:b w:val="false"/>
          <w:i w:val="false"/>
          <w:color w:val="000000"/>
          <w:sz w:val="28"/>
        </w:rPr>
        <w:t xml:space="preserve">
       МСАК ұйымы </w:t>
      </w:r>
    </w:p>
    <w:bookmarkEnd w:id="391"/>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1"/>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bookmarkStart w:name="z465" w:id="392"/>
    <w:p>
      <w:pPr>
        <w:spacing w:after="0"/>
        <w:ind w:left="0"/>
        <w:jc w:val="both"/>
      </w:pPr>
      <w:r>
        <w:rPr>
          <w:rFonts w:ascii="Times New Roman"/>
          <w:b w:val="false"/>
          <w:i w:val="false"/>
          <w:color w:val="000000"/>
          <w:sz w:val="28"/>
        </w:rPr>
        <w:t xml:space="preserve">
       консультациялық-диагностикалық көмек ұйымы </w:t>
      </w:r>
    </w:p>
    <w:bookmarkEnd w:id="392"/>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2"/>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bookmarkStart w:name="z467" w:id="393"/>
    <w:p>
      <w:pPr>
        <w:spacing w:after="0"/>
        <w:ind w:left="0"/>
        <w:jc w:val="both"/>
      </w:pPr>
      <w:r>
        <w:rPr>
          <w:rFonts w:ascii="Times New Roman"/>
          <w:b w:val="false"/>
          <w:i w:val="false"/>
          <w:color w:val="000000"/>
          <w:sz w:val="28"/>
        </w:rPr>
        <w:t xml:space="preserve">
       жедел көмек </w:t>
      </w:r>
    </w:p>
    <w:bookmarkEnd w:id="393"/>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3"/>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bookmarkStart w:name="z469" w:id="394"/>
    <w:p>
      <w:pPr>
        <w:spacing w:after="0"/>
        <w:ind w:left="0"/>
        <w:jc w:val="both"/>
      </w:pPr>
      <w:r>
        <w:rPr>
          <w:rFonts w:ascii="Times New Roman"/>
          <w:b w:val="false"/>
          <w:i w:val="false"/>
          <w:color w:val="000000"/>
          <w:sz w:val="28"/>
        </w:rPr>
        <w:t>
      басқа стационар</w:t>
      </w:r>
    </w:p>
    <w:bookmarkEnd w:id="394"/>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4"/>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bookmarkStart w:name="z471" w:id="395"/>
    <w:p>
      <w:pPr>
        <w:spacing w:after="0"/>
        <w:ind w:left="0"/>
        <w:jc w:val="both"/>
      </w:pPr>
      <w:r>
        <w:rPr>
          <w:rFonts w:ascii="Times New Roman"/>
          <w:b w:val="false"/>
          <w:i w:val="false"/>
          <w:color w:val="000000"/>
          <w:sz w:val="28"/>
        </w:rPr>
        <w:t>
      перзентхана</w:t>
      </w:r>
    </w:p>
    <w:bookmarkEnd w:id="395"/>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5"/>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bookmarkStart w:name="z473" w:id="396"/>
    <w:p>
      <w:pPr>
        <w:spacing w:after="0"/>
        <w:ind w:left="0"/>
        <w:jc w:val="both"/>
      </w:pPr>
      <w:r>
        <w:rPr>
          <w:rFonts w:ascii="Times New Roman"/>
          <w:b w:val="false"/>
          <w:i w:val="false"/>
          <w:color w:val="000000"/>
          <w:sz w:val="28"/>
        </w:rPr>
        <w:t>
       әскери комиссариат</w:t>
      </w:r>
    </w:p>
    <w:bookmarkEnd w:id="396"/>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6"/>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bookmarkStart w:name="z475" w:id="397"/>
    <w:p>
      <w:pPr>
        <w:spacing w:after="0"/>
        <w:ind w:left="0"/>
        <w:jc w:val="both"/>
      </w:pPr>
      <w:r>
        <w:rPr>
          <w:rFonts w:ascii="Times New Roman"/>
          <w:b w:val="false"/>
          <w:i w:val="false"/>
          <w:color w:val="000000"/>
          <w:sz w:val="28"/>
        </w:rPr>
        <w:t xml:space="preserve">
       өзгелері </w:t>
      </w:r>
    </w:p>
    <w:bookmarkEnd w:id="397"/>
    <w:bookmarkStart w:name="z476" w:id="398"/>
    <w:p>
      <w:pPr>
        <w:spacing w:after="0"/>
        <w:ind w:left="0"/>
        <w:jc w:val="both"/>
      </w:pPr>
      <w:r>
        <w:rPr>
          <w:rFonts w:ascii="Times New Roman"/>
          <w:b w:val="false"/>
          <w:i w:val="false"/>
          <w:color w:val="000000"/>
          <w:sz w:val="28"/>
        </w:rPr>
        <w:t xml:space="preserve">
      Жүгіну түрлері: жоспарлы, шұғыл (қажеттісінің астын сызу) </w:t>
      </w:r>
    </w:p>
    <w:bookmarkEnd w:id="39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Диагноздың түрі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Диагноздың типі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Диагноздың коды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Диагнозды атауы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 сипаты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477" w:id="399"/>
    <w:p>
      <w:pPr>
        <w:spacing w:after="0"/>
        <w:ind w:left="0"/>
        <w:jc w:val="both"/>
      </w:pPr>
      <w:r>
        <w:rPr>
          <w:rFonts w:ascii="Times New Roman"/>
          <w:b w:val="false"/>
          <w:i w:val="false"/>
          <w:color w:val="000000"/>
          <w:sz w:val="28"/>
        </w:rPr>
        <w:t>
      Емдеуге жатқызудан бас тартқан медициналық ұйым:___________________________</w:t>
      </w:r>
    </w:p>
    <w:bookmarkEnd w:id="399"/>
    <w:bookmarkStart w:name="z478" w:id="400"/>
    <w:p>
      <w:pPr>
        <w:spacing w:after="0"/>
        <w:ind w:left="0"/>
        <w:jc w:val="both"/>
      </w:pPr>
      <w:r>
        <w:rPr>
          <w:rFonts w:ascii="Times New Roman"/>
          <w:b w:val="false"/>
          <w:i w:val="false"/>
          <w:color w:val="000000"/>
          <w:sz w:val="28"/>
        </w:rPr>
        <w:t>
       Бас тарту себебі: ___________________________________________________________</w:t>
      </w:r>
    </w:p>
    <w:bookmarkEnd w:id="400"/>
    <w:bookmarkStart w:name="z479" w:id="401"/>
    <w:p>
      <w:pPr>
        <w:spacing w:after="0"/>
        <w:ind w:left="0"/>
        <w:jc w:val="both"/>
      </w:pPr>
      <w:r>
        <w:rPr>
          <w:rFonts w:ascii="Times New Roman"/>
          <w:b w:val="false"/>
          <w:i w:val="false"/>
          <w:color w:val="000000"/>
          <w:sz w:val="28"/>
        </w:rPr>
        <w:t>
      Орындалған қызметтер:</w:t>
      </w:r>
    </w:p>
    <w:bookmarkEnd w:id="40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Қызметтер коды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Қызметтердің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480" w:id="402"/>
    <w:p>
      <w:pPr>
        <w:spacing w:after="0"/>
        <w:ind w:left="0"/>
        <w:jc w:val="both"/>
      </w:pPr>
      <w:r>
        <w:rPr>
          <w:rFonts w:ascii="Times New Roman"/>
          <w:b w:val="false"/>
          <w:i w:val="false"/>
          <w:color w:val="000000"/>
          <w:sz w:val="28"/>
        </w:rPr>
        <w:t>
       Орындалған операциялар/манипуляциялар:</w:t>
      </w:r>
    </w:p>
    <w:bookmarkEnd w:id="40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Операциялардың/манипуляциялардың коды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Операциялардың/манипуляциялардың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481" w:id="403"/>
    <w:p>
      <w:pPr>
        <w:spacing w:after="0"/>
        <w:ind w:left="0"/>
        <w:jc w:val="both"/>
      </w:pPr>
      <w:r>
        <w:rPr>
          <w:rFonts w:ascii="Times New Roman"/>
          <w:b w:val="false"/>
          <w:i w:val="false"/>
          <w:color w:val="000000"/>
          <w:sz w:val="28"/>
        </w:rPr>
        <w:t>
       Пайдаланылған дәрі-дәрмектер:</w:t>
      </w:r>
    </w:p>
    <w:bookmarkEnd w:id="40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Дәрі-дәрмектің коды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Дәрі-дәрмектің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482" w:id="404"/>
    <w:p>
      <w:pPr>
        <w:spacing w:after="0"/>
        <w:ind w:left="0"/>
        <w:jc w:val="both"/>
      </w:pPr>
      <w:r>
        <w:rPr>
          <w:rFonts w:ascii="Times New Roman"/>
          <w:b w:val="false"/>
          <w:i w:val="false"/>
          <w:color w:val="000000"/>
          <w:sz w:val="28"/>
        </w:rPr>
        <w:t>
      Ұсынымдар:</w:t>
      </w:r>
    </w:p>
    <w:bookmarkEnd w:id="404"/>
    <w:bookmarkStart w:name="z483" w:id="405"/>
    <w:p>
      <w:pPr>
        <w:spacing w:after="0"/>
        <w:ind w:left="0"/>
        <w:jc w:val="both"/>
      </w:pPr>
      <w:r>
        <w:rPr>
          <w:rFonts w:ascii="Times New Roman"/>
          <w:b w:val="false"/>
          <w:i w:val="false"/>
          <w:color w:val="000000"/>
          <w:sz w:val="28"/>
        </w:rPr>
        <w:t xml:space="preserve">
      -амбулаториялық ем; </w:t>
      </w:r>
    </w:p>
    <w:bookmarkEnd w:id="405"/>
    <w:bookmarkStart w:name="z484" w:id="406"/>
    <w:p>
      <w:pPr>
        <w:spacing w:after="0"/>
        <w:ind w:left="0"/>
        <w:jc w:val="both"/>
      </w:pPr>
      <w:r>
        <w:rPr>
          <w:rFonts w:ascii="Times New Roman"/>
          <w:b w:val="false"/>
          <w:i w:val="false"/>
          <w:color w:val="000000"/>
          <w:sz w:val="28"/>
        </w:rPr>
        <w:t xml:space="preserve">
      -ұсынылған дәрілік заттар (препараттың атауын, дозасын, қабылдау қысқалығын көрсету) </w:t>
      </w:r>
    </w:p>
    <w:bookmarkEnd w:id="406"/>
    <w:bookmarkStart w:name="z485" w:id="407"/>
    <w:p>
      <w:pPr>
        <w:spacing w:after="0"/>
        <w:ind w:left="0"/>
        <w:jc w:val="both"/>
      </w:pPr>
      <w:r>
        <w:rPr>
          <w:rFonts w:ascii="Times New Roman"/>
          <w:b w:val="false"/>
          <w:i w:val="false"/>
          <w:color w:val="000000"/>
          <w:sz w:val="28"/>
        </w:rPr>
        <w:t xml:space="preserve">
       ____________________________________________________________________ </w:t>
      </w:r>
    </w:p>
    <w:bookmarkEnd w:id="407"/>
    <w:bookmarkStart w:name="z486" w:id="408"/>
    <w:p>
      <w:pPr>
        <w:spacing w:after="0"/>
        <w:ind w:left="0"/>
        <w:jc w:val="both"/>
      </w:pPr>
      <w:r>
        <w:rPr>
          <w:rFonts w:ascii="Times New Roman"/>
          <w:b w:val="false"/>
          <w:i w:val="false"/>
          <w:color w:val="000000"/>
          <w:sz w:val="28"/>
        </w:rPr>
        <w:t xml:space="preserve">
       _____________________________________________________________________ </w:t>
      </w:r>
    </w:p>
    <w:bookmarkEnd w:id="408"/>
    <w:bookmarkStart w:name="z487" w:id="409"/>
    <w:p>
      <w:pPr>
        <w:spacing w:after="0"/>
        <w:ind w:left="0"/>
        <w:jc w:val="both"/>
      </w:pPr>
      <w:r>
        <w:rPr>
          <w:rFonts w:ascii="Times New Roman"/>
          <w:b w:val="false"/>
          <w:i w:val="false"/>
          <w:color w:val="000000"/>
          <w:sz w:val="28"/>
        </w:rPr>
        <w:t xml:space="preserve">
       -бейінді маманның консультациясы (бейінді көрсету) </w:t>
      </w:r>
    </w:p>
    <w:bookmarkEnd w:id="409"/>
    <w:bookmarkStart w:name="z488" w:id="410"/>
    <w:p>
      <w:pPr>
        <w:spacing w:after="0"/>
        <w:ind w:left="0"/>
        <w:jc w:val="both"/>
      </w:pPr>
      <w:r>
        <w:rPr>
          <w:rFonts w:ascii="Times New Roman"/>
          <w:b w:val="false"/>
          <w:i w:val="false"/>
          <w:color w:val="000000"/>
          <w:sz w:val="28"/>
        </w:rPr>
        <w:t xml:space="preserve">
       _____________________________________________________________________ </w:t>
      </w:r>
    </w:p>
    <w:bookmarkEnd w:id="410"/>
    <w:bookmarkStart w:name="z489" w:id="411"/>
    <w:p>
      <w:pPr>
        <w:spacing w:after="0"/>
        <w:ind w:left="0"/>
        <w:jc w:val="both"/>
      </w:pPr>
      <w:r>
        <w:rPr>
          <w:rFonts w:ascii="Times New Roman"/>
          <w:b w:val="false"/>
          <w:i w:val="false"/>
          <w:color w:val="000000"/>
          <w:sz w:val="28"/>
        </w:rPr>
        <w:t xml:space="preserve">
       Басқа ұсынымдар: ________________________________________________ </w:t>
      </w:r>
    </w:p>
    <w:bookmarkEnd w:id="411"/>
    <w:bookmarkStart w:name="z490" w:id="412"/>
    <w:p>
      <w:pPr>
        <w:spacing w:after="0"/>
        <w:ind w:left="0"/>
        <w:jc w:val="both"/>
      </w:pPr>
      <w:r>
        <w:rPr>
          <w:rFonts w:ascii="Times New Roman"/>
          <w:b w:val="false"/>
          <w:i w:val="false"/>
          <w:color w:val="000000"/>
          <w:sz w:val="28"/>
        </w:rPr>
        <w:t xml:space="preserve">
       ____________________________________________________________________ </w:t>
      </w:r>
    </w:p>
    <w:bookmarkEnd w:id="412"/>
    <w:bookmarkStart w:name="z491" w:id="413"/>
    <w:p>
      <w:pPr>
        <w:spacing w:after="0"/>
        <w:ind w:left="0"/>
        <w:jc w:val="both"/>
      </w:pPr>
      <w:r>
        <w:rPr>
          <w:rFonts w:ascii="Times New Roman"/>
          <w:b w:val="false"/>
          <w:i w:val="false"/>
          <w:color w:val="000000"/>
          <w:sz w:val="28"/>
        </w:rPr>
        <w:t xml:space="preserve">
       Бас тартуды тіркеу күні:_______күні ________айы_______ жыл </w:t>
      </w:r>
    </w:p>
    <w:bookmarkEnd w:id="413"/>
    <w:bookmarkStart w:name="z492" w:id="414"/>
    <w:p>
      <w:pPr>
        <w:spacing w:after="0"/>
        <w:ind w:left="0"/>
        <w:jc w:val="both"/>
      </w:pPr>
      <w:r>
        <w:rPr>
          <w:rFonts w:ascii="Times New Roman"/>
          <w:b w:val="false"/>
          <w:i w:val="false"/>
          <w:color w:val="000000"/>
          <w:sz w:val="28"/>
        </w:rPr>
        <w:t xml:space="preserve">
       Науқас _____________________________________________________________ </w:t>
      </w:r>
    </w:p>
    <w:bookmarkEnd w:id="414"/>
    <w:bookmarkStart w:name="z493" w:id="415"/>
    <w:p>
      <w:pPr>
        <w:spacing w:after="0"/>
        <w:ind w:left="0"/>
        <w:jc w:val="both"/>
      </w:pPr>
      <w:r>
        <w:rPr>
          <w:rFonts w:ascii="Times New Roman"/>
          <w:b w:val="false"/>
          <w:i w:val="false"/>
          <w:color w:val="000000"/>
          <w:sz w:val="28"/>
        </w:rPr>
        <w:t xml:space="preserve">
       (Науқастың тегі, аты, әкесінің аты (бар болған кезде) </w:t>
      </w:r>
    </w:p>
    <w:bookmarkEnd w:id="415"/>
    <w:bookmarkStart w:name="z494" w:id="416"/>
    <w:p>
      <w:pPr>
        <w:spacing w:after="0"/>
        <w:ind w:left="0"/>
        <w:jc w:val="both"/>
      </w:pPr>
      <w:r>
        <w:rPr>
          <w:rFonts w:ascii="Times New Roman"/>
          <w:b w:val="false"/>
          <w:i w:val="false"/>
          <w:color w:val="000000"/>
          <w:sz w:val="28"/>
        </w:rPr>
        <w:t xml:space="preserve">
       Науқастың қолы_____________________________________________________ </w:t>
      </w:r>
    </w:p>
    <w:bookmarkEnd w:id="416"/>
    <w:bookmarkStart w:name="z495" w:id="417"/>
    <w:p>
      <w:pPr>
        <w:spacing w:after="0"/>
        <w:ind w:left="0"/>
        <w:jc w:val="both"/>
      </w:pPr>
      <w:r>
        <w:rPr>
          <w:rFonts w:ascii="Times New Roman"/>
          <w:b w:val="false"/>
          <w:i w:val="false"/>
          <w:color w:val="000000"/>
          <w:sz w:val="28"/>
        </w:rPr>
        <w:t xml:space="preserve">
       Дәрігер: _______________________________________________________________ </w:t>
      </w:r>
    </w:p>
    <w:bookmarkEnd w:id="417"/>
    <w:bookmarkStart w:name="z496" w:id="418"/>
    <w:p>
      <w:pPr>
        <w:spacing w:after="0"/>
        <w:ind w:left="0"/>
        <w:jc w:val="both"/>
      </w:pPr>
      <w:r>
        <w:rPr>
          <w:rFonts w:ascii="Times New Roman"/>
          <w:b w:val="false"/>
          <w:i w:val="false"/>
          <w:color w:val="000000"/>
          <w:sz w:val="28"/>
        </w:rPr>
        <w:t xml:space="preserve">
       (Науқастың тегі, аты, әкесінің аты (бар болған кезде) </w:t>
      </w:r>
    </w:p>
    <w:bookmarkEnd w:id="418"/>
    <w:bookmarkStart w:name="z497" w:id="419"/>
    <w:p>
      <w:pPr>
        <w:spacing w:after="0"/>
        <w:ind w:left="0"/>
        <w:jc w:val="both"/>
      </w:pPr>
      <w:r>
        <w:rPr>
          <w:rFonts w:ascii="Times New Roman"/>
          <w:b w:val="false"/>
          <w:i w:val="false"/>
          <w:color w:val="000000"/>
          <w:sz w:val="28"/>
        </w:rPr>
        <w:t>
       Бас тартқан дәрігердің қолы____________________________________________</w:t>
      </w:r>
    </w:p>
    <w:bookmarkEnd w:id="41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Республикасында</w:t>
            </w:r>
            <w:r>
              <w:br/>
            </w:r>
            <w:r>
              <w:rPr>
                <w:rFonts w:ascii="Times New Roman"/>
                <w:b w:val="false"/>
                <w:i w:val="false"/>
                <w:color w:val="000000"/>
                <w:sz w:val="20"/>
              </w:rPr>
              <w:t>стационарлық жағдайларда</w:t>
            </w:r>
            <w:r>
              <w:br/>
            </w:r>
            <w:r>
              <w:rPr>
                <w:rFonts w:ascii="Times New Roman"/>
                <w:b w:val="false"/>
                <w:i w:val="false"/>
                <w:color w:val="000000"/>
                <w:sz w:val="20"/>
              </w:rPr>
              <w:t>медициналық көмек көрсету</w:t>
            </w:r>
            <w:r>
              <w:br/>
            </w:r>
            <w:r>
              <w:rPr>
                <w:rFonts w:ascii="Times New Roman"/>
                <w:b w:val="false"/>
                <w:i w:val="false"/>
                <w:color w:val="000000"/>
                <w:sz w:val="20"/>
              </w:rPr>
              <w:t>стандартына</w:t>
            </w:r>
            <w:r>
              <w:br/>
            </w:r>
            <w:r>
              <w:rPr>
                <w:rFonts w:ascii="Times New Roman"/>
                <w:b w:val="false"/>
                <w:i w:val="false"/>
                <w:color w:val="000000"/>
                <w:sz w:val="20"/>
              </w:rPr>
              <w:t>7-қосымша</w:t>
            </w:r>
          </w:p>
        </w:tc>
      </w:tr>
    </w:tbl>
    <w:bookmarkStart w:name="z499" w:id="420"/>
    <w:p>
      <w:pPr>
        <w:spacing w:after="0"/>
        <w:ind w:left="0"/>
        <w:jc w:val="both"/>
      </w:pPr>
      <w:r>
        <w:rPr>
          <w:rFonts w:ascii="Times New Roman"/>
          <w:b w:val="false"/>
          <w:i w:val="false"/>
          <w:color w:val="000000"/>
          <w:sz w:val="28"/>
        </w:rPr>
        <w:t>
      Нысан</w:t>
      </w:r>
    </w:p>
    <w:bookmarkEnd w:id="420"/>
    <w:bookmarkStart w:name="z500" w:id="421"/>
    <w:p>
      <w:pPr>
        <w:spacing w:after="0"/>
        <w:ind w:left="0"/>
        <w:jc w:val="left"/>
      </w:pPr>
      <w:r>
        <w:rPr>
          <w:rFonts w:ascii="Times New Roman"/>
          <w:b/>
          <w:i w:val="false"/>
          <w:color w:val="000000"/>
        </w:rPr>
        <w:t xml:space="preserve"> Емдеуге жатқызылмаған пациенттерге медициналық қызметтер көрсетілген және дәрілік заттар пайдаланылған тізбесі</w:t>
      </w:r>
    </w:p>
    <w:bookmarkEnd w:id="421"/>
    <w:bookmarkStart w:name="z501" w:id="422"/>
    <w:p>
      <w:pPr>
        <w:spacing w:after="0"/>
        <w:ind w:left="0"/>
        <w:jc w:val="both"/>
      </w:pPr>
      <w:r>
        <w:rPr>
          <w:rFonts w:ascii="Times New Roman"/>
          <w:b w:val="false"/>
          <w:i w:val="false"/>
          <w:color w:val="000000"/>
          <w:sz w:val="28"/>
        </w:rPr>
        <w:t>
      (20__ жылғы __ ___ бастап – 20__ жылғы __ __ аралығында)</w:t>
      </w:r>
    </w:p>
    <w:bookmarkEnd w:id="42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118"/>
        <w:gridCol w:w="1118"/>
        <w:gridCol w:w="1118"/>
        <w:gridCol w:w="1118"/>
        <w:gridCol w:w="1118"/>
        <w:gridCol w:w="1118"/>
        <w:gridCol w:w="1118"/>
        <w:gridCol w:w="1118"/>
        <w:gridCol w:w="1118"/>
        <w:gridCol w:w="1119"/>
        <w:gridCol w:w="1119"/>
      </w:tblGrid>
      <w:tr>
        <w:trPr>
          <w:trHeight w:val="30" w:hRule="atLeast"/>
        </w:trPr>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Орындалған қызметтер</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Пайдаланылған дәрілік заттар</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Пайдаланылған медициналық бұйымдар</w:t>
            </w:r>
          </w:p>
        </w:tc>
      </w:tr>
      <w:tr>
        <w:trPr>
          <w:trHeight w:val="30" w:hRule="atLeast"/>
        </w:trPr>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Пациенттің жеке сәйкестендіру нөмірі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Қызметтер коды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Қызметтердің атауы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Қызметтердің саны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заттардың коды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заттардың атауы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заттардың саны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бұйымдардың коды</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бұйымдардың атауы</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бұйымдардың саны</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bl>
    <w:bookmarkStart w:name="z502" w:id="423"/>
    <w:p>
      <w:pPr>
        <w:spacing w:after="0"/>
        <w:ind w:left="0"/>
        <w:jc w:val="both"/>
      </w:pPr>
      <w:r>
        <w:rPr>
          <w:rFonts w:ascii="Times New Roman"/>
          <w:b w:val="false"/>
          <w:i w:val="false"/>
          <w:color w:val="000000"/>
          <w:sz w:val="28"/>
        </w:rPr>
        <w:t>
      Медициналық ұйым: ____________________________________________</w:t>
      </w:r>
    </w:p>
    <w:bookmarkEnd w:id="423"/>
    <w:bookmarkStart w:name="z503" w:id="424"/>
    <w:p>
      <w:pPr>
        <w:spacing w:after="0"/>
        <w:ind w:left="0"/>
        <w:jc w:val="both"/>
      </w:pPr>
      <w:r>
        <w:rPr>
          <w:rFonts w:ascii="Times New Roman"/>
          <w:b w:val="false"/>
          <w:i w:val="false"/>
          <w:color w:val="000000"/>
          <w:sz w:val="28"/>
        </w:rPr>
        <w:t>
      Қалыптастыру күні: _________________________</w:t>
      </w:r>
    </w:p>
    <w:bookmarkEnd w:id="42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Республикасында</w:t>
            </w:r>
            <w:r>
              <w:br/>
            </w:r>
            <w:r>
              <w:rPr>
                <w:rFonts w:ascii="Times New Roman"/>
                <w:b w:val="false"/>
                <w:i w:val="false"/>
                <w:color w:val="000000"/>
                <w:sz w:val="20"/>
              </w:rPr>
              <w:t>Стационарлық жағдайларда</w:t>
            </w:r>
            <w:r>
              <w:br/>
            </w:r>
            <w:r>
              <w:rPr>
                <w:rFonts w:ascii="Times New Roman"/>
                <w:b w:val="false"/>
                <w:i w:val="false"/>
                <w:color w:val="000000"/>
                <w:sz w:val="20"/>
              </w:rPr>
              <w:t>медициналық көмек</w:t>
            </w:r>
            <w:r>
              <w:br/>
            </w:r>
            <w:r>
              <w:rPr>
                <w:rFonts w:ascii="Times New Roman"/>
                <w:b w:val="false"/>
                <w:i w:val="false"/>
                <w:color w:val="000000"/>
                <w:sz w:val="20"/>
              </w:rPr>
              <w:t>көрсету стандартына</w:t>
            </w:r>
            <w:r>
              <w:br/>
            </w:r>
            <w:r>
              <w:rPr>
                <w:rFonts w:ascii="Times New Roman"/>
                <w:b w:val="false"/>
                <w:i w:val="false"/>
                <w:color w:val="000000"/>
                <w:sz w:val="20"/>
              </w:rPr>
              <w:t>8-қосымша</w:t>
            </w:r>
          </w:p>
        </w:tc>
      </w:tr>
    </w:tbl>
    <w:p>
      <w:pPr>
        <w:spacing w:after="0"/>
        <w:ind w:left="0"/>
        <w:jc w:val="both"/>
      </w:pPr>
      <w:r>
        <w:rPr>
          <w:rFonts w:ascii="Times New Roman"/>
          <w:b w:val="false"/>
          <w:i w:val="false"/>
          <w:color w:val="ff0000"/>
          <w:sz w:val="28"/>
        </w:rPr>
        <w:t xml:space="preserve">
      Ескерту. 8-қосымша жаңа редакцияда - ҚР Денсаулық сақтау министрінің 29.07.2022 </w:t>
      </w:r>
      <w:r>
        <w:rPr>
          <w:rFonts w:ascii="Times New Roman"/>
          <w:b w:val="false"/>
          <w:i w:val="false"/>
          <w:color w:val="ff0000"/>
          <w:sz w:val="28"/>
        </w:rPr>
        <w:t>№ ҚР ДСМ-69</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"Стационарлық науқастың медициналық картасынан үзінді көшірме беру" мемлекеттік көрсетілетін қызмет стандарты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Стационарлық жағдайда көмек көрсететін медициналық ұйымдар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Өтініштерді қабылдайтын және мемлекеттік қызметтерді көрсету нәтижесін беретін ұйымдардың атаулары және (немесе) "электрондық үкімет пен ұялы байланыс абоненттік құрылғыс"" веб -порталына нұсқау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Стационарлық жағдайда көмек көрсететін медициналық ұйымдар, "электрондық үкімет" веб-порталы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 көрсетілетін қызметті берушіге тікелей жүгінген кезде жүгінген күні көрсетіледі.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нысаны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(ішінары автоматтандырылған)/ қағаз түрінде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берушіге тікелей жүгінген кезде – нысан бойынша қағаз түрінде стационарлық науқастың медициналық картасынан үзінді көшірме не мемлекеттік қызмет көрсетуден дәлелді бас тарту.</w:t>
            </w:r>
          </w:p>
          <w:p>
            <w:pPr>
              <w:spacing w:after="20"/>
              <w:ind w:left="20"/>
              <w:jc w:val="both"/>
            </w:pPr>
            <w:r>
              <w:rPr>
                <w:rFonts w:ascii="Times New Roman"/>
                <w:b w:val="false"/>
                <w:i w:val="false"/>
                <w:color w:val="000000"/>
                <w:sz w:val="20"/>
              </w:rPr>
              <w:t>
2) порталға электрондық форматта жүгінген кезде – көрсетілетін қызметті берушінің ЭЦҚ-сы қойылған электрондық құжат нысанындағы стационарлық науқастың медициналық картасынан үзінді көшірме немесе мемлекеттік қызмет көрсетуден дәлелді бас тарту.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қызметті алушыдан алынатын төлем мөлшері және Қазақстан Республикасының заңнамасында көзделген жағдайларда оны алу тәсілдері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 еңбек заңнамасына сәйкес демалыс және мереке күндерінен басқа, дүйсенбіден бастап жұманы қоса алғанда, үзіліссіз сағат 8.00- ден 17.00-ге дейін .</w:t>
            </w:r>
          </w:p>
          <w:p>
            <w:pPr>
              <w:spacing w:after="20"/>
              <w:ind w:left="20"/>
              <w:jc w:val="both"/>
            </w:pPr>
            <w:r>
              <w:rPr>
                <w:rFonts w:ascii="Times New Roman"/>
                <w:b w:val="false"/>
                <w:i w:val="false"/>
                <w:color w:val="000000"/>
                <w:sz w:val="20"/>
              </w:rPr>
              <w:t>
Көрсетілетін қызметті алушыларды қабылдау кезек тәртібімен жүзеге асырылады. Алдын ала жазылу және жедел қызмет көрсету қарастырылмаған.</w:t>
            </w:r>
          </w:p>
          <w:p>
            <w:pPr>
              <w:spacing w:after="20"/>
              <w:ind w:left="20"/>
              <w:jc w:val="both"/>
            </w:pPr>
            <w:r>
              <w:rPr>
                <w:rFonts w:ascii="Times New Roman"/>
                <w:b w:val="false"/>
                <w:i w:val="false"/>
                <w:color w:val="000000"/>
                <w:sz w:val="20"/>
              </w:rPr>
              <w:t>
2) портал - жөндеу жұмыстарын жүргізуге байланысты техникалық үзілістерді қоспағанда еңбек заңнамасына сәйкес тәулік бойы (көрсетілетін қызметті алушы жұмыс уақыты аяқталғаннан кейін, демалыс және мереке күндері жүгінген кезде).</w:t>
            </w:r>
          </w:p>
          <w:p>
            <w:pPr>
              <w:spacing w:after="20"/>
              <w:ind w:left="20"/>
              <w:jc w:val="both"/>
            </w:pPr>
            <w:r>
              <w:rPr>
                <w:rFonts w:ascii="Times New Roman"/>
                <w:b w:val="false"/>
                <w:i w:val="false"/>
                <w:color w:val="000000"/>
                <w:sz w:val="20"/>
              </w:rPr>
              <w:t>
Бұл ретте мемлекеттік көрсетілетін қызметті алуға сұрау салу көрсетілетін қызметті берушінің жұмысы аяқталғанға дейін 2 сағат бұрын қабылданады (жұмыс күндері 18.00-ге дейін).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үшін қажетті құжаттар тізбесі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w:t>
            </w:r>
          </w:p>
          <w:p>
            <w:pPr>
              <w:spacing w:after="20"/>
              <w:ind w:left="20"/>
              <w:jc w:val="both"/>
            </w:pPr>
            <w:r>
              <w:rPr>
                <w:rFonts w:ascii="Times New Roman"/>
                <w:b w:val="false"/>
                <w:i w:val="false"/>
                <w:color w:val="000000"/>
                <w:sz w:val="20"/>
              </w:rPr>
              <w:t>
1) жеке куәлік және/немесе оның заңды өкілінің куәлігі не цифрлық құжаттар сервисінен электрондық құжат (сәйкестендіру үшін);</w:t>
            </w:r>
          </w:p>
          <w:p>
            <w:pPr>
              <w:spacing w:after="20"/>
              <w:ind w:left="20"/>
              <w:jc w:val="both"/>
            </w:pPr>
            <w:r>
              <w:rPr>
                <w:rFonts w:ascii="Times New Roman"/>
                <w:b w:val="false"/>
                <w:i w:val="false"/>
                <w:color w:val="000000"/>
                <w:sz w:val="20"/>
              </w:rPr>
              <w:t>
"электрондық үкімет" порталы арқылы:</w:t>
            </w:r>
          </w:p>
          <w:p>
            <w:pPr>
              <w:spacing w:after="20"/>
              <w:ind w:left="20"/>
              <w:jc w:val="both"/>
            </w:pPr>
            <w:r>
              <w:rPr>
                <w:rFonts w:ascii="Times New Roman"/>
                <w:b w:val="false"/>
                <w:i w:val="false"/>
                <w:color w:val="000000"/>
                <w:sz w:val="20"/>
              </w:rPr>
              <w:t>
мемлекеттік қызметті алуға сұраныс;</w:t>
            </w:r>
          </w:p>
          <w:p>
            <w:pPr>
              <w:spacing w:after="20"/>
              <w:ind w:left="20"/>
              <w:jc w:val="both"/>
            </w:pPr>
            <w:r>
              <w:rPr>
                <w:rFonts w:ascii="Times New Roman"/>
                <w:b w:val="false"/>
                <w:i w:val="false"/>
                <w:color w:val="000000"/>
                <w:sz w:val="20"/>
              </w:rPr>
              <w:t>
жеке басты куәландыратын құжат туралы мәліметтерді көрсетілетін қызметті беруші электрондық үкімет шлюзі арқылы тиісті ақпараттық жүйелерден алады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анықтауы</w:t>
            </w:r>
          </w:p>
          <w:p>
            <w:pPr>
              <w:spacing w:after="20"/>
              <w:ind w:left="20"/>
              <w:jc w:val="both"/>
            </w:pPr>
            <w:r>
              <w:rPr>
                <w:rFonts w:ascii="Times New Roman"/>
                <w:b w:val="false"/>
                <w:i w:val="false"/>
                <w:color w:val="000000"/>
                <w:sz w:val="20"/>
              </w:rPr>
              <w:t>
2) көрсетілетін қызметті алушының және (немесе) мемлекеттік қызметті көрсету үшін қажетті ұсынылған материалдардың, объектілердің, деректер мен мәліметтердің Стандартта белгіленген талаптарға сәйкес келмеуі;</w:t>
            </w:r>
          </w:p>
          <w:p>
            <w:pPr>
              <w:spacing w:after="20"/>
              <w:ind w:left="20"/>
              <w:jc w:val="both"/>
            </w:pPr>
            <w:r>
              <w:rPr>
                <w:rFonts w:ascii="Times New Roman"/>
                <w:b w:val="false"/>
                <w:i w:val="false"/>
                <w:color w:val="000000"/>
                <w:sz w:val="20"/>
              </w:rPr>
              <w:t xml:space="preserve">
3)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w:t>
            </w:r>
            <w:r>
              <w:rPr>
                <w:rFonts w:ascii="Times New Roman"/>
                <w:b w:val="false"/>
                <w:i w:val="false"/>
                <w:color w:val="000000"/>
                <w:sz w:val="20"/>
              </w:rPr>
              <w:t>8-бабына</w:t>
            </w:r>
            <w:r>
              <w:rPr>
                <w:rFonts w:ascii="Times New Roman"/>
                <w:b w:val="false"/>
                <w:i w:val="false"/>
                <w:color w:val="000000"/>
                <w:sz w:val="20"/>
              </w:rPr>
              <w:t xml:space="preserve"> сәйкес берілетін қолжетімділігі шектеулі дербес деректерге қол жеткізуге келісімі болмауы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ерекшеліктерін ескере отырып қойылатын өзге де талаптар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алушының порталда тіркелген ұялы байланыстың абоненттік нөмірі арқылы мемлекеттік көрсетілетін қызметті портал хабарламасына жауап ретінде бір реттік пароль беру немесе қысқа мәтіндік хабарлама жіберу арқылы электрондық нысанда алуға мүмкіндігі бар. Көрсетілетін қызметті алушының ЭЦҚ болған жағдайда мемлекеттік көрсетілетін қызметті портал арқылы электрондық нысанда алуға мүмкіндігі бар.</w:t>
            </w:r>
          </w:p>
          <w:p>
            <w:pPr>
              <w:spacing w:after="20"/>
              <w:ind w:left="20"/>
              <w:jc w:val="both"/>
            </w:pPr>
            <w:r>
              <w:rPr>
                <w:rFonts w:ascii="Times New Roman"/>
                <w:b w:val="false"/>
                <w:i w:val="false"/>
                <w:color w:val="000000"/>
                <w:sz w:val="20"/>
              </w:rPr>
              <w:t>
Дене мүмкіндіктері шектеулі адамдар үшін пандус, шақыру түймесі, зағиптар мен нашар көретіндерге арналған тактильді жол, күту залы, құжаттар үлгілері бар тағандар болуы тиіс.</w:t>
            </w:r>
          </w:p>
          <w:p>
            <w:pPr>
              <w:spacing w:after="20"/>
              <w:ind w:left="20"/>
              <w:jc w:val="both"/>
            </w:pPr>
            <w:r>
              <w:rPr>
                <w:rFonts w:ascii="Times New Roman"/>
                <w:b w:val="false"/>
                <w:i w:val="false"/>
                <w:color w:val="000000"/>
                <w:sz w:val="20"/>
              </w:rPr>
              <w:t>
Көрсетілетін қызметті алушының көрсетілетін қызметті берушінің анықтамалық қызметтерінде, сондай-ақ "1414", 8-800-080-7777 Бірыңғай байланыс орталығында мемлекеттік қызмет көрсетудің тәртібі мен мәртебесі туралы ақпарат алуға мүмкіндігі бар.</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Республикасында</w:t>
            </w:r>
            <w:r>
              <w:br/>
            </w:r>
            <w:r>
              <w:rPr>
                <w:rFonts w:ascii="Times New Roman"/>
                <w:b w:val="false"/>
                <w:i w:val="false"/>
                <w:color w:val="000000"/>
                <w:sz w:val="20"/>
              </w:rPr>
              <w:t>Стационарлық жағдайларда</w:t>
            </w:r>
            <w:r>
              <w:br/>
            </w:r>
            <w:r>
              <w:rPr>
                <w:rFonts w:ascii="Times New Roman"/>
                <w:b w:val="false"/>
                <w:i w:val="false"/>
                <w:color w:val="000000"/>
                <w:sz w:val="20"/>
              </w:rPr>
              <w:t>медициналық көмек</w:t>
            </w:r>
            <w:r>
              <w:br/>
            </w:r>
            <w:r>
              <w:rPr>
                <w:rFonts w:ascii="Times New Roman"/>
                <w:b w:val="false"/>
                <w:i w:val="false"/>
                <w:color w:val="000000"/>
                <w:sz w:val="20"/>
              </w:rPr>
              <w:t>көрсету стандартына</w:t>
            </w:r>
            <w:r>
              <w:br/>
            </w:r>
            <w:r>
              <w:rPr>
                <w:rFonts w:ascii="Times New Roman"/>
                <w:b w:val="false"/>
                <w:i w:val="false"/>
                <w:color w:val="000000"/>
                <w:sz w:val="20"/>
              </w:rPr>
              <w:t>9-қосымша</w:t>
            </w:r>
          </w:p>
        </w:tc>
      </w:tr>
    </w:tbl>
    <w:p>
      <w:pPr>
        <w:spacing w:after="0"/>
        <w:ind w:left="0"/>
        <w:jc w:val="both"/>
      </w:pPr>
      <w:r>
        <w:rPr>
          <w:rFonts w:ascii="Times New Roman"/>
          <w:b w:val="false"/>
          <w:i w:val="false"/>
          <w:color w:val="ff0000"/>
          <w:sz w:val="28"/>
        </w:rPr>
        <w:t xml:space="preserve">
      Ескерту. 9-қосымша жаңа редакцияда - ҚР Денсаулық сақтау министрінің 29.07.2022 </w:t>
      </w:r>
      <w:r>
        <w:rPr>
          <w:rFonts w:ascii="Times New Roman"/>
          <w:b w:val="false"/>
          <w:i w:val="false"/>
          <w:color w:val="ff0000"/>
          <w:sz w:val="28"/>
        </w:rPr>
        <w:t>№ ҚР ДСМ-69</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"Санаторийлік-курорттық емдеу қажеттілігі туралы қорытынды беру" мемлекеттік көрсетілетін қызмет стандарты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берушінің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Бастапқы медициналық-санитариялық көмек көрсетушілер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Өтініштерді қабылдайтын және мемлекеттік қызметтерді көрсету нәтижесін беретін ұйымдардың атаулары және (немесе) "электрондық үкімет пен ұялы байланыс абоненттік құрылғысы" веб -порталына нұсқау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Бастапқы медициналық-санитариялық көмек көрсетушілер, "электрондық үкімет" веб-порталы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 көрсетілетін қызметті берушіге құжаттарды берген сәттен бастап – 1 (бір) жұмыс күні ішінде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нысаны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(ішінара автоматтандырылған)/ қағаз түрінде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көрсетілетін қызметті берушіге тікелей жүгінген кезде – "денсаулық сақтау саласындағы есепке алу құжаттамасының нысандарын бекіту туралы" Қазақстан Республикасы Денсаулық сақтау министрінің міндетін атқарушының 2020 жылғы 30 қазандағы № ҚР ДСМ–175/2020 </w:t>
            </w:r>
            <w:r>
              <w:rPr>
                <w:rFonts w:ascii="Times New Roman"/>
                <w:b w:val="false"/>
                <w:i w:val="false"/>
                <w:color w:val="000000"/>
                <w:sz w:val="20"/>
              </w:rPr>
              <w:t>бұйрығымен</w:t>
            </w:r>
            <w:r>
              <w:rPr>
                <w:rFonts w:ascii="Times New Roman"/>
                <w:b w:val="false"/>
                <w:i w:val="false"/>
                <w:color w:val="000000"/>
                <w:sz w:val="20"/>
              </w:rPr>
              <w:t xml:space="preserve"> (Нормативтік құқықтық актілерді мемлекеттік тіркеу тізілімінде № 21579 болып тіркелген) бекітілген 069/е нысаны бойынша берілген санаторийлік-курорттық карта немесе осы Стандарттың 9-тармағында көрсетілген негіздер;</w:t>
            </w:r>
          </w:p>
          <w:p>
            <w:pPr>
              <w:spacing w:after="20"/>
              <w:ind w:left="20"/>
              <w:jc w:val="both"/>
            </w:pPr>
            <w:r>
              <w:rPr>
                <w:rFonts w:ascii="Times New Roman"/>
                <w:b w:val="false"/>
                <w:i w:val="false"/>
                <w:color w:val="000000"/>
                <w:sz w:val="20"/>
              </w:rPr>
              <w:t>
2) порталға электрондық форматта жүгінген кезде - көрсетілетін қызметті берушінің ЭЦҚ қойылған электрондық құжат нысанында 001-3/е нысаны бойынша берілген стационарға емдеуге жатқызуға жолдама немесе осы Стандарттың 9-тармағында көрсетілген негіздер бойынша Мемлекеттік қызмет көрсетуден дәлелді бас тарту.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қызметті алушыдан алынатын төлем мөлшері және Қазақстан Республикасының заңнамасында көзделген жағдайларда оны алу тәсілдері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 еңбек заңнамасына сәйкес демалыс және мереке күндерін қоспағанда, дүйсенбі-жұма аралығында сағат 13.00-ден 14.30-ға дейінгі түскі үзіліспен сағат 9.00-ден 18.30-ға дейін.</w:t>
            </w:r>
          </w:p>
          <w:p>
            <w:pPr>
              <w:spacing w:after="20"/>
              <w:ind w:left="20"/>
              <w:jc w:val="both"/>
            </w:pPr>
            <w:r>
              <w:rPr>
                <w:rFonts w:ascii="Times New Roman"/>
                <w:b w:val="false"/>
                <w:i w:val="false"/>
                <w:color w:val="000000"/>
                <w:sz w:val="20"/>
              </w:rPr>
              <w:t>
2) портал-жөндеу жұмыстарын жүргізуге байланысты техникалық үзілістерді қоспағанда, еңбек заңнамасына сәйкес тәулік бойы (көрсетілетін қызметті алушы жұмыс уақыты аяқталғаннан кейін, демалыс және мереке күндері жүгінген кезде).</w:t>
            </w:r>
          </w:p>
          <w:p>
            <w:pPr>
              <w:spacing w:after="20"/>
              <w:ind w:left="20"/>
              <w:jc w:val="both"/>
            </w:pPr>
            <w:r>
              <w:rPr>
                <w:rFonts w:ascii="Times New Roman"/>
                <w:b w:val="false"/>
                <w:i w:val="false"/>
                <w:color w:val="000000"/>
                <w:sz w:val="20"/>
              </w:rPr>
              <w:t>
Бұл ретте мемлекеттік көрсетілетін қызметті алуға сұрау салу көрсетілетін қызметті берушінің жұмысы аяқталғанға дейін 2 сағат бұрын қабылданады (жұмыс күндері 18.00-ге дейін).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үшін қажетті құжаттар тізбесі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 1) еркін нысандағы өтініш;</w:t>
            </w:r>
          </w:p>
          <w:p>
            <w:pPr>
              <w:spacing w:after="20"/>
              <w:ind w:left="20"/>
              <w:jc w:val="both"/>
            </w:pPr>
            <w:r>
              <w:rPr>
                <w:rFonts w:ascii="Times New Roman"/>
                <w:b w:val="false"/>
                <w:i w:val="false"/>
                <w:color w:val="000000"/>
                <w:sz w:val="20"/>
              </w:rPr>
              <w:t>
2) жеке куәлік немесе цифрлық құжаттар сервисінен электрондық құжат (сәйкестендіру үшін);</w:t>
            </w:r>
          </w:p>
          <w:p>
            <w:pPr>
              <w:spacing w:after="20"/>
              <w:ind w:left="20"/>
              <w:jc w:val="both"/>
            </w:pPr>
            <w:r>
              <w:rPr>
                <w:rFonts w:ascii="Times New Roman"/>
                <w:b w:val="false"/>
                <w:i w:val="false"/>
                <w:color w:val="000000"/>
                <w:sz w:val="20"/>
              </w:rPr>
              <w:t>
3) жіберілетін диагнозға сәйкес клиникалық-диагностикалық зерттеулердің нәтижелері (диагностика мен емдеудің клиникалық хаттамаларына сәйкес).</w:t>
            </w:r>
          </w:p>
          <w:p>
            <w:pPr>
              <w:spacing w:after="20"/>
              <w:ind w:left="20"/>
              <w:jc w:val="both"/>
            </w:pPr>
            <w:r>
              <w:rPr>
                <w:rFonts w:ascii="Times New Roman"/>
                <w:b w:val="false"/>
                <w:i w:val="false"/>
                <w:color w:val="000000"/>
                <w:sz w:val="20"/>
              </w:rPr>
              <w:t>
"электрондық үкіметә порталы арқылы:</w:t>
            </w:r>
          </w:p>
          <w:p>
            <w:pPr>
              <w:spacing w:after="20"/>
              <w:ind w:left="20"/>
              <w:jc w:val="both"/>
            </w:pPr>
            <w:r>
              <w:rPr>
                <w:rFonts w:ascii="Times New Roman"/>
                <w:b w:val="false"/>
                <w:i w:val="false"/>
                <w:color w:val="000000"/>
                <w:sz w:val="20"/>
              </w:rPr>
              <w:t>
1) сұрау салу.</w:t>
            </w:r>
          </w:p>
          <w:p>
            <w:pPr>
              <w:spacing w:after="20"/>
              <w:ind w:left="20"/>
              <w:jc w:val="both"/>
            </w:pPr>
            <w:r>
              <w:rPr>
                <w:rFonts w:ascii="Times New Roman"/>
                <w:b w:val="false"/>
                <w:i w:val="false"/>
                <w:color w:val="000000"/>
                <w:sz w:val="20"/>
              </w:rPr>
              <w:t>
2) жіберілетін диагнозға сәйкес клиникалық-диагностикалық зерттеулер нәтижелерінің электрондық көшірмесі (диагностика мен емдеудің клиникалық хаттамаларына сәйкес).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анықтауы</w:t>
            </w:r>
          </w:p>
          <w:p>
            <w:pPr>
              <w:spacing w:after="20"/>
              <w:ind w:left="20"/>
              <w:jc w:val="both"/>
            </w:pPr>
            <w:r>
              <w:rPr>
                <w:rFonts w:ascii="Times New Roman"/>
                <w:b w:val="false"/>
                <w:i w:val="false"/>
                <w:color w:val="000000"/>
                <w:sz w:val="20"/>
              </w:rPr>
              <w:t>
2) көрсетілетін қызметті алушының және (немесе) ұсынылған материалдардың, объектілердің, деректер мен мәліметтердің Қазақстан Республикасының нормативтік құқықтық актілерінде белгіленген талаптарға сәйкес келмеуі;</w:t>
            </w:r>
          </w:p>
          <w:p>
            <w:pPr>
              <w:spacing w:after="20"/>
              <w:ind w:left="20"/>
              <w:jc w:val="both"/>
            </w:pPr>
            <w:r>
              <w:rPr>
                <w:rFonts w:ascii="Times New Roman"/>
                <w:b w:val="false"/>
                <w:i w:val="false"/>
                <w:color w:val="000000"/>
                <w:sz w:val="20"/>
              </w:rPr>
              <w:t xml:space="preserve">
3)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w:t>
            </w:r>
            <w:r>
              <w:rPr>
                <w:rFonts w:ascii="Times New Roman"/>
                <w:b w:val="false"/>
                <w:i w:val="false"/>
                <w:color w:val="000000"/>
                <w:sz w:val="20"/>
              </w:rPr>
              <w:t>8-бабына</w:t>
            </w:r>
            <w:r>
              <w:rPr>
                <w:rFonts w:ascii="Times New Roman"/>
                <w:b w:val="false"/>
                <w:i w:val="false"/>
                <w:color w:val="000000"/>
                <w:sz w:val="20"/>
              </w:rPr>
              <w:t xml:space="preserve"> сәйкес берілетін қолжетімділігі шектеулі дербес деректерге қол жеткізуге келісімі болмағанда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Өзге де талаптар мемлекеттік қызметті көрсету ерекшеліктері ескерілген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алушының порталда тіркелген ұялы байланыстың абоненттік нөмірі арқылы мемлекеттік көрсетілетін қызметті портал хабарламасына жауап ретінде бір реттік пароль беру немесе қысқа мәтіндік хабарлама жіберу арқылы электрондық нысанда алуға мүмкіндігі бар.</w:t>
            </w:r>
          </w:p>
          <w:p>
            <w:pPr>
              <w:spacing w:after="20"/>
              <w:ind w:left="20"/>
              <w:jc w:val="both"/>
            </w:pPr>
            <w:r>
              <w:rPr>
                <w:rFonts w:ascii="Times New Roman"/>
                <w:b w:val="false"/>
                <w:i w:val="false"/>
                <w:color w:val="000000"/>
                <w:sz w:val="20"/>
              </w:rPr>
              <w:t>
Көрсетілетін қызметті алушының ЭЦҚ болған жағдайда мемлекеттік көрсетілетін қызметті портал арқылы электрондық нысанда алуға мүмкіндігі бар.</w:t>
            </w:r>
          </w:p>
          <w:p>
            <w:pPr>
              <w:spacing w:after="20"/>
              <w:ind w:left="20"/>
              <w:jc w:val="both"/>
            </w:pPr>
            <w:r>
              <w:rPr>
                <w:rFonts w:ascii="Times New Roman"/>
                <w:b w:val="false"/>
                <w:i w:val="false"/>
                <w:color w:val="000000"/>
                <w:sz w:val="20"/>
              </w:rPr>
              <w:t>
Дене мүмкіндіктері шектеулі адамдар үшін пандус, шақыру түймесі, зағиптар мен нашар көретіндерге арналған тактильді жол, күту залы, құжаттар үлгілері бар тағандар болуы тиіс.</w:t>
            </w:r>
          </w:p>
          <w:p>
            <w:pPr>
              <w:spacing w:after="20"/>
              <w:ind w:left="20"/>
              <w:jc w:val="both"/>
            </w:pPr>
            <w:r>
              <w:rPr>
                <w:rFonts w:ascii="Times New Roman"/>
                <w:b w:val="false"/>
                <w:i w:val="false"/>
                <w:color w:val="000000"/>
                <w:sz w:val="20"/>
              </w:rPr>
              <w:t>
Көрсетілетін қызметті алушының көрсетілетін қызметті берушінің анықтамалық қызметтерінде, сондай-ақ "1414", 8-800-080-7777 Бірыңғай байланыс орталығында мемлекеттік қызмет көрсетудің тәртібі мен мәртебесі туралы ақпарат алуға мүмкіндігі бар.</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Республикасында</w:t>
            </w:r>
            <w:r>
              <w:br/>
            </w:r>
            <w:r>
              <w:rPr>
                <w:rFonts w:ascii="Times New Roman"/>
                <w:b w:val="false"/>
                <w:i w:val="false"/>
                <w:color w:val="000000"/>
                <w:sz w:val="20"/>
              </w:rPr>
              <w:t>Cтационарлық жағдайларда</w:t>
            </w:r>
            <w:r>
              <w:br/>
            </w:r>
            <w:r>
              <w:rPr>
                <w:rFonts w:ascii="Times New Roman"/>
                <w:b w:val="false"/>
                <w:i w:val="false"/>
                <w:color w:val="000000"/>
                <w:sz w:val="20"/>
              </w:rPr>
              <w:t>медициналық көмек көрсету</w:t>
            </w:r>
            <w:r>
              <w:br/>
            </w:r>
            <w:r>
              <w:rPr>
                <w:rFonts w:ascii="Times New Roman"/>
                <w:b w:val="false"/>
                <w:i w:val="false"/>
                <w:color w:val="000000"/>
                <w:sz w:val="20"/>
              </w:rPr>
              <w:t>стандартына</w:t>
            </w:r>
            <w:r>
              <w:br/>
            </w:r>
            <w:r>
              <w:rPr>
                <w:rFonts w:ascii="Times New Roman"/>
                <w:b w:val="false"/>
                <w:i w:val="false"/>
                <w:color w:val="000000"/>
                <w:sz w:val="20"/>
              </w:rPr>
              <w:t>10-қосымша</w:t>
            </w:r>
          </w:p>
        </w:tc>
      </w:tr>
    </w:tbl>
    <w:bookmarkStart w:name="z531" w:id="425"/>
    <w:p>
      <w:pPr>
        <w:spacing w:after="0"/>
        <w:ind w:left="0"/>
        <w:jc w:val="left"/>
      </w:pPr>
      <w:r>
        <w:rPr>
          <w:rFonts w:ascii="Times New Roman"/>
          <w:b/>
          <w:i w:val="false"/>
          <w:color w:val="000000"/>
        </w:rPr>
        <w:t xml:space="preserve"> Тәулік бойы бақыланатын стационарға емделуге жататын АХЖ – 10 кодтары бойынша диагноздардың тізбесі</w:t>
      </w:r>
    </w:p>
    <w:bookmarkEnd w:id="42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МКБ-10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МКБ-10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 тырысқақ вибрионы тудырған тырысқақ, cholerae биовары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 тырысқақ вибрионы тудырған тырысқақ, eltor биовары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тырысқақ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 сүзегі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Қылау 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Қылау 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Қылау 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қылау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Сальмонеллалық энтерит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Сальмонеллалық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орында орныққан сальмонеллалық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сальмонеллалық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сальмонеллалық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Shigella dysenteriae тудырған шигеллез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Shigella flexneri тудырған шигеллез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Shigella boydii тудырған шигеллез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Shigella sonnei тудырған шигеллез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шигеллез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шигеллез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Escherichia coli тудырған энтеропатогенді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Escherichia coli тудырған энтероуытты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Escherichia coli тудырған энтероинвазиялық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Escherichia coli тудырған энтерогеморрагиялы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Escherichia coli тудырған ішектің басқа жұқпалары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Campylobacter тудырған энтерит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Yersinia enterocolitica тудырған энтерит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Clostridium difficile тудырған энтероколит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басқа, анықталған, бактериялы жұқпалары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анықталмаған, бактериялы жұқпалары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Тағамнан стафилококтік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Ботулизм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Clostridium perfringens [Clostridium welchii] тудырған тағамнан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Тағамнан Vibrio parahaemolyticus тудырған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Тағамнан Bacillus cereus тудырған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Тағамнан бактериялық анықталған басқа уланулар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Тағамнан анықталмаған, бактериялық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Амебалық ушыққан дизентерия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созылмалы амебиазы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 ішектің дизентериялық емес амебалық қабынуы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амебомасы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амебалық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амебалық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амебалық іріңдігі (G07*)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амебалық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Амебалық басқа орында орналасқан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амебиаз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Балантидиаз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Жиардиаз [лямблиоз]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Криптоспоридиоз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Изоспороз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протозойлық анықталған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протозойлық анықталмаған басқа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Ротавирустық энтерит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Норвлк қоздырғышы тудырған жіті гастроэнтеропатия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Аденовирусты энтерит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 басқа энтериттер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вирусты анықталмаған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анықталған басқа жұқпалары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гастроэнетерит және жұқпалы тектес колит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Гастроэнтерит және анықталмаған тәріздес колит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Культураның өсуінің болуы немесе болмауы бактериоскопиялық тұрғыдан расталған өкпе туберкулезі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Тек қана культураның өсуімен расталған өкпе туберкулезі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Гистологиялық тұрғыдан расталған өкпе туберкулезі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əдістермен расталған өкпе туберкулезі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жəне гистологиялық тұрғыдан расталған кеуде ішілік лимфа түйіндерінің туберкулезі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және гистологиялық тұрғыдан расталған көмей, кеңірдек, бронхылар туберкулезі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жəне гистологиялық тұрғыдан расталған туберкулезді плеврит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жəне гистологиялық тұрғыдан расталған, тыныс алу ағзаларының алғашқы туберкулезі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жəне гистологиялық тұрғыдан расталған, басқа тыныс алу ағзаларының туберкулезі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жəне гистологиялық тұрғыдан расталған, орналасу орны анықталмаған тыныс алу ағзаларының туберкулезі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Теріс нəтижелі бактериологиялық жəне гистологиялық зерттеулер барысындағы өкпе туберкулезі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жəне гистологиялық зерттеулер өткізілмей танылған өкпе туберкулезі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немесе гистологиялық расталуы ескертілмеген өкпе туберкулезі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немесе гистологиялық расталуы ескертілмеген кеуде ішілік лимфа түйіндерінің туберкулезі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немесе гистологиялық расталуы ескертілмеген көмей, кеңірдек және бронхтар туберкулезі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немесе гистологиялық расталуы ескертілмеген туберкулезді плеврит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немесе гистологиялық расталуы ескертілмеген тыныс алу ағзаларының алғашқы туберкулезі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немесе гистологиялық расталуы туралы ескертілмеген басқа тыныс алу ағзаларының туберкулезі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немесе гистологиялық расталуы ескертілмеген, орналасу орны анықталмаған, тыныс алу ағзаларының туберкулезі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қабығының туберкулездік қабынуы (G01*)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Менингеальдік туберкулема (G07*)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жүйесінің басқа орындарда орналасқантуберкулезі (G07*, G05.0*, G63.0*)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жүйесінің анықталмаған туберкулезі (G99.8*)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Сүйектер мен буындар туберкулезі (M01.1*, M49.0*, H75.0*, M90.0*, M68.0*)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Несеп-жыныс ағзаларының туберкулезі (N33.0*, N74.0*, N29.1*, N51.0*, N51.1*, N51.8*, N74.1*)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Туберкулездік шет лимфаденопатия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ішперде жəне шажырқай лимфа түйіндерінің туберкулезі (K93.0*, K67.3*)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қабаты мен тері асты шелмайының туберкулезі (H03.1*)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туберкулезі (H32.0*, H19.0*, H19.2*, H22.0*)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туберкулезі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Бүйрекүсті безінің туберкулезі (E35.1*)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анықталғанағзалардыңтуберкулезі (I39.0*, I39.1*, I39.2*, I39.3*, I39.4*,I39.8*, I41.0*, K23.0*, I32.0*, E35.0*, I68.1*)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бір орында орналасқан миллиарлы туберкулез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орында орналасқан миллиарлы ушыққан туберкулез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Орны анықталмаған, миллиарлы ушыққан туберкулез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Миллиарлы туберкулездің басқа пішіндері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 орны анықталмаған миллиарлы туберкулез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Бубондық оба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асты шелмайы-тері обасы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обасы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Обалық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Сепсистік оба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Обаның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оба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Ульцерогландулалық туляремия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Окулогландулалық туляремия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туляремиясы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Асқазан-ішек туляремиясы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Жайылған туляремия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Туляремияның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туляремия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Күйдіргінің терілік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Күйдіргінің өкпелік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Күйдіргінің асқазан-ішектік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Күйдіргілік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Күйдіргінің басқа пішіндері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күйдіргі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Brucella melitensis-пен (бруцелла мелитенсис) тудырылған сарып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Brucella abortus тудырған сарып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Brucella suis тудырған сарып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Brucella canis тудырған сарып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Сарыптың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сарып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Маңқа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немесе шапшаң мелиоидоз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Жітілеу және созылмалы мелиоидоз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мелиоидоз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мелиоидоз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Спириллез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Стрептобациллез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Егеуқұйрықтардың тістеуінен болған, анықталмаған қызба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эризипелоиды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Erysipelothrix тудырған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Эризипелоидтың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эризипелдоид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Сарғаюлы-геморрагиялы лептоспироз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Лептоспироздың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лептоспироз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Пастереллез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Мысық тұқымдастардың тырнауынан болған қызбалар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Экстраинтестинальдік иерсиниоз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бактериялық анықталған басқа зооноздар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Бактериялық анықталмаған зооноздар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Нақтыланбаған алапес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Туберкулоидтық алапес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Туберкулоидтық шекаралық алапес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Шекаралық алапес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Лепрамотоздық шекаралық алапес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Лепрамотоздық алапес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Алапестің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алапес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Mycobacterium (микобактериум) тудырған өкпе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Mycobacterium-мен тудырылған тері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Mycobacterium-мен (микобактериум) шақыртылған басқа жұқпалар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Mycobacterium тудырған анықталмаған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листериозы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Листериоздық менингит және менингоэнцефалит (G01*, G05.0*)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Листериоздық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Листериоздың басқа пішіндері (I68.1*, I39.8*)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листериоз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 сіреспесі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Акушериялық сіреспе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Сіреспенің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күл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Аран (мұрын-жұтқыншақ) күл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Көмекейдің күл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күл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күл ауруы (H13.1*, I41.0*, G63.0*)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күл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Bordetella pertussis-пен (бордетелла пертуссис) тудырылған көкжөтел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Bordetella parapertussis тудырған көкжөтел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Bordetella (бордетелла) түрлі қоздырғыш тудырған көкжөтел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көкжөтел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Жəншау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Менингококктік менингит (G01*)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Уотерхаус-Фридериксен синдромы (E35.1*)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менингококкемия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менингококкемия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менинигококцемия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менингококтік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Менингококтік басқа жұқпалар (M01.0*, H13.1*, G05.0*, H48.1*, M03.0*)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Менингококтік анықталмаған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тобының стрептокогімен тудырылған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тобының стрептокогімен тудырылған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 Тобының стрептококі тудырған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Streptococcus pneumoniae-мен тудырылған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Стрептококтік басқа септицемиялар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Стрептококтік, анықталмаған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Staphylococcus aureus-пен тудырылған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стафилококпен тудырылған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анықталмаған стафилококпен тудырылған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Haemophilus influenzae-мен (гемофилус инфлуенза) тудырылған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Анаэроб микробтармен тудырылған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грамтеріс микроорганизмдермен тудырылған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актиномикозы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актиномикозы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Мойын-бет актиномикозы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Актиномикоздық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актиномикоздар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актиномикоз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нокардиозы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нокардиозы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Нокардиоздың басқа пішіндері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наркодиоз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Жүйелік бартонеллез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және тері-сілемейлік қабық бартонеллезі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бартонеллездер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бартонеллез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Газдық гангрена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Легионерлер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қабынуынсыз легионерлер ауруы [Понтиак қызбасы]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Уытты шок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Бразилия пурпуралық қызбасы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Бактериялық анықталған басқа аурулар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Стафилококтік анықталмаған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Стрептококтік анықталмаған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Haemophilus influenzae-мен тудырылған анықталмаған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бактериялық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Симптомдары бар, туа біткен ерте мерез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Жасырын туа біткен ерте мерез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Анықталмаған,туа біткен ерте мерез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кеш туа біткен мерездік зақымдалуы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Кеш, туа біткен нейромерез (ювенильді нейромерез) (G05.0*, G01*, G63.0*)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Симптомдары бар кеш туа біткен мерездің басқа да пішімдері (М03.1, 198*, М90.2*)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Кеш туа біткен жасырын мерез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кеш туа біткен мерез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туа біткен мерез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 ағзаларының алғашқы мерезі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 айналасының алғашқы мерезі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орнығатын алғашқы мерез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мен сілемейлі қабықтың салдарлық мерезі (L99.8*)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Салдарлық мерездің басқа пішіндері (N74.2*, H22.0*, G01*, M63.0*, H58.8*, M90.1*)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Жасырын, ерте мерез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ерте мерез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Жүрек-тамырлар жүйесінің мерезі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Симптомдары бар нейромерез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Асимптоматикалық нейросифилис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Нейросифилис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Кеш мерездің басқа белгілері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Кеш жасырын мерез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кеш мерез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немесе кештігі анықталмаған жасырын мерез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мерез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шығаратын өзек маңы немесе қосалқы бездердің іріңдігінсіз, несеп-жыныс жолының төменгі бөлімдерінің гонококтік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шығаратын өзек маңы немесе қосалқы бездердің іріңді, несеп-жыныс жолының төменгі бөлімдерінің гонококтік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Несеп-жыныс ағзаларының гонококтік пельвиоперитониті мен гонококтік басқа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гонококтік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Сүйек-бұлшық ет жүйесінің гонококтік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 жолымен берілетін басқа анықталмаған аурулар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фрамбезиялық зақымданулар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Көптеген папилломалар мен табан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басқа да фрамбезиялық ерте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Фрамбезиялық гиперкератоз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Фрамбезиялық гуммалар (түйіндер) мен жаралар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Гангоза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Сүйектер мен буындардың фрамбезиялық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Фрамбезияның басқа көріністері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Жасырын фрамбезия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фрамбезия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Пинта барысындағы алғашқы зақымданулар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Пинта барысындағы аралық зақымданулар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Пинта барысындағы кеш зақымданулар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Пинта барысындағы аралас зақымданулар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пинта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Биттік соқпа сүзек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Індеттік соқпа сүзек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қайталмалы қалшылдау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Өлі еттендіруші, ойық жаралы стоматит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Венсанның басқа жұқпалары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Лайм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Спирохеталық, анықталған басқа жұқпалар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Спирохеталық анықталмаған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Сhlamydia psittaci тудырған инфекция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Басырдың бастапқы кезеңі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Басырдың белсенді кезеңі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басыр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Хламидиялық конъюнктивит (H13.1*)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Хламидиялық басқа аурулар (K67.0*)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Хламидиялық анықталмаған инфекциясы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Rickettsia prowazekii тудыратын індеттік бит сүзегі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Қайталанушы сүзек [Брилл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Rickettsia typhi тудыратын сүзек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Rickettsia tsutsugamushi тудыратын сүзек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бөртпе сүзек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Rickettsia rickettsii тудыратын теңбіл қызба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Rickettsia conorii тудыратын теңбіл қызба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Rickettsia siberica тудыратын теңбіл қызба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Rickettsia australis тудыратын теңбіл қызба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теңбіл қызбалар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теңбіл қызбалар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 қызбасы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Окоп (волын) қызбасы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Rickettsia akari тудыратын шешек сынды (везикуледі) риккетсиоз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риккетсиоздар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риккетсиоз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Екпемен іліктескен, параличтік ушыққан полиомиелит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Сырттан кіргізілген жабайы вирус тудыратын, салдық жіті полиомиелит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Табиғи жабайы вирус тудыратын салдық жіті полиомиелит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Параличтік басқа жəне анықталмаған ушыққан полиомиелит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Салдық емес жіті полиомиелит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жіті полиомиелит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Крейтцфельдт-Якоб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Беріштендіруші жітілеу панэнцефалит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ошақты үдегіш лейкоэнцефалопатия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вирустық басқа баяу жұқпалары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анықталмаған баяу вирустық жұқпалары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Орман құтырмасы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Қала құтырмасы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құтырма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Жапон энцефалиті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Батыс жылқы энцефалиті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Шығыс жылқы энцефалиті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Сент-Луис энцефалиті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Австралия энцефалиті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Калифорния энцефалиті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Роцио вирусы тудыратын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Вирустық басқа, маса энцефалиттері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Вирустық анықталмаған, маса энцефалиті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Қиыршығыстық кене энцефалиті [көктемгі-жазғы орыс энцефалиті]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Орталықеуропалық кене энцефалиті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Вирустық басқа кене энцефалиттері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вирустыұ кене энцефалиті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Энтеровирустық энцефалит (G05.1*)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Аденовирустық энцефалит (G05.1*)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Вирустық энцефалит, анықталмаған, буынаяқтықтармен өткізілген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Вирустық анықталған басқа энцефалиттер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вирустық 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Энтеровирустық менингит (G02.0*)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Аденовирусты менингит (G02.0*)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Лимфоциттік хориоменинигит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Вирустық басқа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вирустық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Энтеровирустық экзантемалы қызба [бостон экзантемасы]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Эпидемиялық бас айналу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басқа анықталған вирустық жұқпалары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анықталмаған вирустық жұқпалары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Денге безгегі [классикалық Денге безгегі]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Денге вирусынан туындаған геморрагиялық қызба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Чикунгунья вирусы тудырған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О'Ньонг-Ньонг қызбасы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Венесуэлалық жылқы қызбасы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Батыс Ніл қызбасы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Рифт-Валли қызбасы [Рифт жазығының]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Вирустық анықталған басқа, маса қызбасы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вирустық маса қызбасы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Оропуш вирусы тудырған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Шіркей қызбасы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Колорадалық кене қызбасы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Буынаяқтылар арқылы берілетін вирустық анықталған басқа қызбалар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Буынаяқтылар арқылы берілетін вирустық анықталмаған қызбалар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Орман сары қызбасы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Қалалық сары қызба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сары қызба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Хунин геморрагиялы қызбасы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Мачупо геморрагиялы қызбасы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Ласс қызбасы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Аренавирустық геморрагиялы басқа қызбалар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Аренавирустық геморрагиялы анықталмаған қызба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Клиникалық көрсеткішісіз Денге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Клиникалық көрсеткіштермен Денге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Денге ауыр қызбасы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Денге қызбасы, Денге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Қырым геморрагиялы қызбасы (Конго вирусымен шақырылған)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Омбы геморрагиялы қызбасы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Кьясанур орман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Марбург вирусы тудырған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Эбол вирусы тудырған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синдромды геморрагиялы қызба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Вирустық геморрагиялы анықталған басқа қызбалар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Вирустық геморрагиялы анықталмаған қызба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Ұшықтық менинигит (G02.0*)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Ұшықтық энцефалит (G05.1*)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герпес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Герпес жұқпасының басқа түрлері (K77.0*)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герпес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Менингит қабаттасқан жел шешек (G02.0*)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Энцефалитпен бірге желшешек (G05.1*)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Пневмониямен бірге желшешек (J17.1*)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асқынулар қабаттасқан жел шешек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Асқынуларсыз жел шешек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Энцефалит қабаттасқан белдемелік теміреткі (G05.1*)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Менинигит қабаттасқан белдемелік теміреткі (G02.0*)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жүйесі тарапынан басқа асқынулар қабаттасқан белдемелік теміреткі (G53.0*, G63.0*)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асқынулары қабаттасқан белдемелік теміреткі (H03.1*, H13.1*, H22.0*, H19.2*, H19.0*)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белдеу теміреткісі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асқынулар қабаттасқан белдеу теміреткі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Маймыл шешегі вирусы тудырған жұқпалар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Энцефалитпен асқынған қызылша (G05.1*)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Менингитпен асқынған қызылша (G02.0*)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Пневмониямен асқынған қызылша (J17.1*)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құлақтың қабынуымен асқынған қызылша (H67.1*)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тарапынан асқынулары бар қызылша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асқынулар қабаттасқан қызылша (H19.2*)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Асқынуларсыз қызылша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Неврологиялық асқынулармен бірге қызамық (G05.1*, G02.0*)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асқынулар қабаттасқан қызамық (M01.4*, J17.1*)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Кенеттен туындаған экзантема (алтыншы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Инфекциялық эритема (бесінші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Экзантемасы бар энтеровирусты везикулярлы стоматит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Энтеровирусты везикулярлы фарингит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қабаты мен сілемейлі қабықтың зақымдалуымен сипатталатын анықталмаған жұқпалар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Бауырлық кома қабаттасқан А гепатиті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Бауырлық кома қабаттаспаған А гепатиті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Дельта агент пен бауырлық кома қабаттасқан В гепатиті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Дельта агент пен бауырлық кома қабаттаспаған В гепатиті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Дельта-агентсіз, бауырлық кома қабаттасқан жіті В гепатиті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Дельта-агентсіз, бауырлық комасыз жіті В гепатиті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гепатиті вирусын тасымалдаушының жіті дельта-(супер)-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С гепатиті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Е гепатиті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жіті виустық гепатиттер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жіті вирустық гепатиті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Дельта агенті бар созылмалы В вирустық гепатиті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Дельта агентісіз созылмалы В вирустық гепатиті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С вирустық гепатиті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созылмалы вирустық гепатиттер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созылмалы вирустық гепатит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 қабаттасқан, вирусты анықталмаған гепатит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 қабаттаспаған, вирусты анықталмаған гепатит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АИТВ-мен тудырылған микобактериялық жұқпа көріністі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АИТВ-мен тудырылған, бактериялық басқа жұқпалар көріністі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цитомегаловирустық ауру көріністі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АИТВ-мен тудырылған, вирустық басқа жұқпалар көріністі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АИТВ-мен тудырылған, кандидоз көріністі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басқа микоздар көріністі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АИТВ-мен тудырылған, Pneumocystis carinii тудыратын пневмония көріністі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көптеген жұқпалар көріністі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АИТВ-мен тудырылған, басқа жұқпалы жəне паразиттік аурулар көріністі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анықталмаған жұқпалы және паразиттік аурулар көріністі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Капош саркомасы белгілері бар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Беркитт лимфомасы белгілері бар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басқа, ходжкиндік емес лимфомалар белгілері бар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басқа лимфалық, қан өндіру және солар тектес тіндердің қатерлі ісіктері түрінде көрінетін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көптеген қатерлі ісіктер көріністі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басқа қатерлі ісіктер көріністі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анықталмаған қатерлі ісіктер көріністі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АИТВ-мен тудырылған, энцефалит көріністі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лимфалық интерстициалдық пневмонит көріністі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қалжырау синдромы көріністі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басқа айдарларда жіктелмеген, көптеген аурулар көрінісін беретін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АИТВ-жұқпалы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таралған (перситентті) лимфаденопатия көріністі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АИТВ тудырған гематологиялық және иммунологиялық бұзылулар көріністі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АИТВ-мен тудырылған, анықталған басқа жағдайлар көріністі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Адамның иммун тапшылығы вирусымен (АИТВ) туындаған анықталмаған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Маймыл шешегі вирусы тудырған жұқпалар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Цитомегаловирусты пневмонит (J17.1*)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Цитомегаловирусты гепатит (K77.0*)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Цитомегаловирусты панкреатит (K87.1*)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цитомегаловирусты аурулар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цитомегаловирусты аурулар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Паротиттік орхит (N51.1*)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Паротиттік менингит (G02.0*)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Паротиттік энцефалит (G05.1*)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Паротиттік ұйқыбез қабынуы (K87.1*)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асқынулар қабаттасқан індетті паротит (M01.5*, I41.1*, N08.0*, G63.0*)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Асқынуларсыз эпидемиялық паротит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Гамма-герпес вирусы тудырған мононуклеоз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Цитомегаловирусты мононуклеоз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жұқпалы мононуклеоз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жұқпалы мононуклеоз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Эпидемиялық милагия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Росс-Ривер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 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ретровирусты жұқпалар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Хантавирус (кардио-)өкпе синдромы [HPS] [HCPS]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анықталмаған вирустық аурулар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аденовирусты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энтеровирусты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коронавирусты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парвовирусты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паповавирусты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басқа вирусты жұқпалар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вирусты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Сақал мен бастың дерматофитиялар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 дерматофитиясы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дерматофитиялар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 эпидермофитиясы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Кандидозды стоматит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Өкпелік кандидоз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мен тырнақ кандидасы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Вульва және вагиналар кандидоз (N77.1*)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Кандидоздық эндокардит (I39.8*)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Кандидоздық менингит (G02.1*)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Кандидоздық эндокардит (I39.8*)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Кандидоздық қ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орында орналасқан кандидоз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какндидоз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жіті кокцидиоидомикозы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созылмалы кокцидиоидомикозы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өкпе кокцидиоидомикозы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кокцидиоидомикозы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Кокцидиоидомикоздық менингит (G02.1*)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кокцидиоидомикоз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Кокцидиоидомикоздың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кокцидиоидомикоз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Histoplasma capsulatum-мен тудырылған өкпенің жіті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Histoplasma capsulatum-мен тудырылған өкпенің созылмалы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өкпе гистоплазмозы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гистоплазмоз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гистоплазмоз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Histoplasma duboisii тудырған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гистоплазмоз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жіті бластомикозы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созылмалы бластомикозы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өпенің бластомикозы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бластомикозы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бластомикоз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Бластомикоздың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бластомикоз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паракокцидиоидомикозы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паракокцидиоидомикоз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Паракокцидиоидомикоздың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паракокцидиоидомикоз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Өкпелік споротрихоз (J99.8*)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Тері-лимфалық споротрихоз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споротрихоз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Споротрихоздың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споротрихоз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хромомикозы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феомикоздық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Теріасты феомикоздық іріңдігі пен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Хромомикоздың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хромомикоз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инвазиялық аспергиллезі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аспергиллезінің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Бадамша бездің аспергиллез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аспергиллез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Аспергиллездің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аспергиллез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криптококкозы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криптококкозы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криптококкозы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криптококкозы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криптококкоз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Криптококкоздың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криптококкоз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мукормикозы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Риноцеребралдық мукормикоз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Гастроинтестиналдық мукормикоз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мукормикозы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мукормикоз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мукормикоз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зигомикоздар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зигомикоз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Нағыз мицетома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Актиномицетома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Лобомикоз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Риноспоридиоз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Аллешероз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Геотрихоз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Пенициллоз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Оппортунистік микоздар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микоздар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Plasmodium falciparum тудырған, миға шапқан асқынулары бар безгек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Plasmodium falciparum тудырған безгектің ауыр және асқынған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Plasmodium falciparum тудырған безгек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Plasmodium vivax тудырған, көкбауырдың жарылуымен асқынған безгек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Plasmodium vivax тудырған, басқа асқынулар қабаттасқан безгек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Plasmodium vivax тудырған, басқа асқынуларсыз безгек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Plasmodium malariae тудырған, бүйрек дертімен қабаттасқан безгек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Plasmodium malariae тудырған, басқа асқынулар қабаттасқан безгек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Plasmodium malariae тудырған асқынусыз безгек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Plasmodium ovale тудырған безгек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Маймылдар плазмодиялары тудырған безгек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паразитологиялық жолмен расталған безгектің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безгек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ағзалар лейшманиозы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лейшманиозы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Тері-сілемейлі қабық лейшманиозы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лейшманиоз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Гамбия трипаносомозы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Родезия трипаносомозы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африкалық трипаносомоз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Шагас ауруының жүректің зақымдануымен жіті түрі (I41.2*, I98.1*)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Шагас ауруының жүректің зақымдануынсыз жіті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Шагас ауруы (созылмалы) жүректің зақымдануымен (I41.2*, I98.1*)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жүйесінің зақымдалуы қабаттасқан Шагас ауруы (созылмалы)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жүйесінің зақымдалуы қабаттасқан Шагас ауруы (созылмалы)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ағзалардың зақымдануы қабаттасқан Шагас ауруы (созылмалы)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Токсоплазмоздық окулопатия (H32.0*)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Токсоплазмоздық гепатит (K77.0*)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Токсоплазмоздық менингоэнцефалит (G05.2*)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токсоплазмозы (J17.3*)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ағзалардың зақымдануы қабаттасқан токсоплазмоз (I41.2*, M63.1*)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токсоплазмоз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Пневмоцистоз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Бабезиоз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Акантамебиаз (H13.1*, H19.2*)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Неглериаз (G05.2*)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протозойлық аурулар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протозойлық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Toxoplasma gondii (токсоплазма гонди) тудырған шистосомоз [несеп-жыныс жүйесінің шистосомозы]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Schistosoma mansoni тудырған шистосомоз [ішек шистосомозы]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Schistosoma japonicum тудырған шистосомоз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Церкариалдық дерматит (терінің қабынуы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шистосомоздар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шистосомоз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Описторхоз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Клонорхоз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Дикроцелиоз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Фасциолез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Парагонимоз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Фасциолопсидоз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екіауыздылар тудырған инвазия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екіауыздылар тудырған инвазия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Echinococcus granulosus-пен (эхинококкус гранулозус) тудырылған бауыр инвазиясы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Echinococcus granulosus-пен (эхинококкус гранулозус) тудырылған өкпе инвазиясы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Echinococcus granulosus (эхинококкус гранулозус) тудырған сүйек инвазиясы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Echinococcus granulosus-пен тудырылған, басқа орында орналасқан инвазия мен көптеген эхинококкоз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Echinococcus granulosus-пен тудырылған анықталмаған инвазия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Echinococcus multilocularis-пен тудырылған бауыр инвазиясы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Echinococcus multilocularis-пен тудырылған, басқа орында орналасқан инвазия мен көптеген эхинококкоз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Echinococcus granulosus-пен тудырылған анықталмаған инвазия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бауыр эхинококкозы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ағзалардың және анықталмаған эхинококкоз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Taenia solium (тения солиум) тудырған инвазия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Taenia saginata (тения сагината) тудырған инвазия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тениоз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цистицеркозы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цистицеркозы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орындадарда орналасқан цистицеркоз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цистицеркоз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Дифиллоботриоз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Спарганоз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Гименолепидоз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Дипилидиоз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цестодалар инвазиясы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Дракункулез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Онхоцеркоз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Wuchereria bancrofti тудырған филяриатоз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Brugia malayi тудырған филяриатоз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Brugia timori (бругия тимори) тудырған филяриатоз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Лоаоз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Мансонеллез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Филяриатоздың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филяриатоз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Трихинеллез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Анкилостомоз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Некатороз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анкилостомидоздар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анкилостомидоз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асқынулары бар аскаридоз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да асқынулары бар аскаридоз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стронгилоидозы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стронгилоидозы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стронгилоидоз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Анизакиоз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капилляриозы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Трихостронгилоидоз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ангиостронгилоидозы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Аралас этиологиялы ішек гельминтоздары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ішек гельминтоздары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ішек гильминтозы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ішек паразитизмі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Гельминттер құрттарының жосуынан туатын аурулардың ішкі ағзалық түрі [ішкі ағзалық Larva migrans]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Гнатостомоз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Parastrongylus cantonensis тудырған ангиостронги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Сингамиоз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гирудиноз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гильминтоздар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гильминтоздар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Қышыма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анықталмаған туберкулездің алшақ салдарлары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Полиомиелиттің салдарлары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тобының стрептококтар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тобының стрептококтар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 тобының стрептококтар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Streptococcus pneumonia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стрептококтар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стрептококтар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Staphylococcus aureus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стафилококтар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стафилококтар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Mycoplasma pneumoniae [M.pneumoniae]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Klebsiella pneumoniae [K.pneumoniae]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Escherichia coli [E.coli]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Наemophilus influenzae [H.influenzae]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Proteus (mirabilis) (morganii)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Pseudomonas (aeruginosa) (mallei) (pseudomallei)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Bacillus fragilis [B.fragilis]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Clostridium perfringens [C.perfringens]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Бактериялық анықталған басқа агенттер басқа айдарларда жіктелген аурулардың себебі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Аденовирустар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Энтеровирустар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Коронавирустар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Ретровирустар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Респираторлық-синитициалды вирус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Реовирустар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Паровирустар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Папилломавирустар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вирустық агенттер басқа айдарларда жіктелген аурулардың себебі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жұқпалы аурулар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сыртқы бетінің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еріннің сыртқы бетінің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сыртқы бетінің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еріннің ішкі бетінің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еріннің ішкі бетінің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ішкі бетінің, орналасуы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 дәнекерінің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анықталмаған бөлігінің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түбірінің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арқашығының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бүйірлік бетінің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төменгі бетінің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алдыңғы 2/3 бөлігінің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бадамшасының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2" w:id="426"/>
          <w:p>
            <w:pPr>
              <w:spacing w:after="20"/>
              <w:ind w:left="20"/>
              <w:jc w:val="both"/>
            </w:pPr>
            <w:r>
              <w:rPr>
                <w:rFonts w:ascii="Times New Roman"/>
                <w:b w:val="false"/>
                <w:i w:val="false"/>
                <w:color w:val="000000"/>
                <w:sz w:val="20"/>
              </w:rPr>
              <w:t xml:space="preserve">
Тілдің жоғарыда көрсетілген бір немесе одан көп орын алу </w:t>
            </w:r>
          </w:p>
          <w:bookmarkEnd w:id="426"/>
          <w:p>
            <w:pPr>
              <w:spacing w:after="20"/>
              <w:ind w:left="20"/>
              <w:jc w:val="both"/>
            </w:pPr>
            <w:r>
              <w:rPr>
                <w:rFonts w:ascii="Times New Roman"/>
                <w:b w:val="false"/>
                <w:i w:val="false"/>
                <w:color w:val="000000"/>
                <w:sz w:val="20"/>
              </w:rPr>
              <w:t>
 шегінен шығып жатқан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анықталмаған бөлімінің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жақ сүйек қызыл иегінің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ішкі бетінің, орналасуы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Қызыл иектің,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қуысы түбінің алдыңғы бөлімінің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қуысы түбінің бүйірлік бөлімінің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3" w:id="427"/>
          <w:p>
            <w:pPr>
              <w:spacing w:after="20"/>
              <w:ind w:left="20"/>
              <w:jc w:val="both"/>
            </w:pPr>
            <w:r>
              <w:rPr>
                <w:rFonts w:ascii="Times New Roman"/>
                <w:b w:val="false"/>
                <w:i w:val="false"/>
                <w:color w:val="000000"/>
                <w:sz w:val="20"/>
              </w:rPr>
              <w:t xml:space="preserve">
Ауыз қуысы түбінің көрсетілген бір немесе одан көп орын алу </w:t>
            </w:r>
          </w:p>
          <w:bookmarkEnd w:id="427"/>
          <w:p>
            <w:pPr>
              <w:spacing w:after="20"/>
              <w:ind w:left="20"/>
              <w:jc w:val="both"/>
            </w:pPr>
            <w:r>
              <w:rPr>
                <w:rFonts w:ascii="Times New Roman"/>
                <w:b w:val="false"/>
                <w:i w:val="false"/>
                <w:color w:val="000000"/>
                <w:sz w:val="20"/>
              </w:rPr>
              <w:t>
 шегінен шығып жатқан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қуысы түбінің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таңдайдың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Жұмсақ таңдайдың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Тілшік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Жоғарыда көрсетілген бір немесе одан көп орын алу шегінен   шығып жатқан таңдайдың зақымдануы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Таңдайдың, анықталмаған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Ұрттың сілемейлі қабығының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кіріберісінің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Ретромолярлық аймақтың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Жоғарыда көрсетілген бір немесе одан көп орын алу шегінен шығып жатқан ауыздың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Ауыздың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Шықшыт сілекей безінің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 сүйек асты безінің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Тіласты безінің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сілекей бездерінің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сілекей безінің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Бадамша шұңқырының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 бадамшасы доғасының (алдыңғы) (артқы)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Бадамшаның жоғарыда көрсетілген бір немесе одан көп орын алу шегінен шығып жатқан қатерл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Бадамшаның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қақпашығы шұңқырының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қақпашығы алдыңғы бетінің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Ауыз-жұтқыншақтың бүйірлік қабырғасының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Ауыз-жұтқыншақтың артқы қабырғасының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Желбезек саңылауының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Ауыз-жұтқыншақтың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Ауыз-жұтқыншақтың анықталмаған орналасуының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Мұрын-жұтқыншақтың жоғарғы қабырғасының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Мұрын-жұтқыншақтың артқы қабырғасының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Мұрын-жұтқыншақтың бүйірлік қабырғасының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Мұрын-жұтқыншақтың алдыңғы қабырғасының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Мұрын-жұтқыншақтың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Мұрын-жұтқыншақтың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Алмұрт тəрізді қойнаудың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Жүзік тəрізді аймақ жұтқыншақ артының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төменгі бөлімінің шөміштік-көмей қақпашығы қатпарының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артқы қабырғасының төменгі бөлігінің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төменгі бөлігінің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төменгі бөлігінің,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Көмей-жұтқыншақтың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Вальдейердің жұтқыншақтық сақинасының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ауыз қуысы мен жұтқыншақтың жоғарыда көрсетілген   бір немесе одан көп орын алу шегінен шығып жатқан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мойындық бөлігінің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кеуделік бөлігінің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құрсақтық бөлігінің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жоғарғы үштен бірінің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ортаңғы үштен бірінің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төменгі үштен бірінің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кардиясының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түбінің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денесінің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Қақпақша кіребірісінің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Қақпақшаның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кіші иінінің анықталмаған бөлігінің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үлкен иінінің анықталмаған бөлігінің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орналасуы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 екі елі ішектің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ішектің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Мықын ішектің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Меккель бүйірқалтасының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орналасуы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Соқыр ішектің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Құрт тəрізді өсіндінің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Жоғарылаған жиек ішектің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Жиек ішектің бауырлық иілістің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Көлденең жиек ішектің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Жиек ішектің көкбауырлық иілістің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Төмендеген жиек ішектің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Сигма тəрізді ішектің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Жиек ішектің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Жиек ішектің, орналасуы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пен сигма тəрізді ішектің қосылысының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өтістің, орны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өтіс арнасының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Клоакагенді аймақтың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артқы өтістің жəне артқы өтіс өзегінің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жасушалы обыр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ішілік өт түтігінің обыры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Гепатобластома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ангиосаркомасы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басқа саркомалары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анықталған басқа обырлары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қуықтың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Бауырдан тыс өт түтіктерінің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Фатер бүртігі ампуласының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жолдарының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жолдарының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 басының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 денесінің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 құйрығының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 түтігінің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Ұйқыбездің аралшықтық жасушаларының қатерлі ісігі (Лангерганс аралшықтары)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Ұйқыбездің басқа бөлімдерінің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Ұйқыбездің жоғарыда көрсетілген бір немесе одан көп орын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Ұйқыбездің,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трактісінің анықталмаған бөлігінің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Көкбауырдың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ағзаларының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жүйесінің шегінде орналасу орны дəл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қуысының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құлақтың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жақ сүйек қойнауының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Торлы қойнаудың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Маңдай қойнауының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Сына тәрізді қойнаудың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Қосалқы қойнаулардың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Қосалқы қойнаулардың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Меншекті дауыс аппаратының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Меншекті дауыс аппараты үстінде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Меншекті дауыс аппараты астының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шеміршектерінің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жоғарыда көрсетілген бір немесе одан көп орын алу шегінен шығып жатқан қатерлі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бронхылардың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Бронхылардың жоғарғы бөлігінің немесе өкпенің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Бронхылардың ортаңғы бөлігінің немесе өкпенің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Бронхылардың төменгі бөлігінің немесе өкпенің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Бронхылардың немесе өкпенің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Бронхылардың немесе өкпенің орналасу орны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Айырша бездің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Алдыңғы көкірек аралығының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көкірек аралығының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аралығының анықталмаған бөлімінің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Өкпеқаптың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көкірек аралығының, өкпеқаптың жоғарыда көрсетілген бір немесе одан көп орын алу шегінен шығып жатқан қатерлі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тыныс алу жолдарының анықталмаған бөлігінің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кеуде іші ағзаларының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шегіндегі орналасуы дəл белгіленбеген қатерлі ісік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мен қолдың ұзын сүйектерінің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қысқа сүйектерінің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ұзын сүйектерінің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қысқа сүйектерінің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Сүйектер мен аяқ-қолдың буын шеміршектерінің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Аяқ-қол сүйектері мен буын шеміршектерінің орналасу орны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пен бет сүйектерінің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 сүйектің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Қабырғалардың, төстің жəне бұғананың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астауы, сегізкөз бен құйымшақ сүйектерінің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Сүйектер мен буын шеміршектерінің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Сүйектер мен буын шеміршектерінің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қатерлі меланомасы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Қабақтың қатерлі меланомасы, қабақ дəнекерін қоса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пен сыртқы есту өтісінің қатерлі меланомасы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басқа жəне анықталмаған бөліктерінің қатерлі меланомасы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шашты бөлігі мен мойынның қатерлі меланомасы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қатерлі меланомасы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 аймағын қоса алғандағы қолдың қатерлі меланомасы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аймағын қоса алғандағы аяқтың қатерлі меланомасы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жоғарыда көрсетілген бір немесе одан көп орын алу шегінен шығып жатқан қатерлі меланомалары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анықталмаған қатерлі меланомасы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 терісінің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Қабақ дəнекерін қоса алғандағы қабақ терісінің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терісі мен сыртқы есту өтісінің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басқа жəне анықталмаған бөліктері терісінің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шашты бөлігі мен мойын терісінің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терісінің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 аймағын қоса алғандағы қол терісінің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аймағын қоса алғандағы аяқ терісінің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жоғарыда көрсетілген бір немесе одан көп орын алу шегінен шығып жатқан қатерлі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анықталмаған аймағының қатерлі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 мезотелиомасы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 мезотелиомасы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Жүрекқап мезотелиомасы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басқа мезотелиомалар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мезотелиома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Капоши саркомасы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Жұмсақ тіндердің Капоши саркомасы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Таңдайдың Капоши саркомасы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түйіндерінің Капоши саркомасы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басқа Капоши саркомасы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ағзалардың Капоши саркомасы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 орны анықталмаған Капоши саркомасы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беттің жəне мойынның шеткі нервілерінің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аймағын қоса алғандағы аяқтың шеткі нервілерінің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 шеткі нервілерінің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шеткі нервілерінің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Жамбастың шеткі нервілерінің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анықталмаған шеткі нервілерінің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Шеткі нервілер мен вегетаттивтік нерв жүйесінің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шеткі нервілер мен вегетативтік нерв жүйесінің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 арты кеңістігінің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Ішперденің анықталған бөліктерінің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Ішперденің анықталмаған бөліктерінің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 арты кеңістігі мен ішперденің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беттің жəне мойынның дəнекер жəне жұмсақ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басқа жəне анықталмаған бөліктері терісінің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 аймағын қоса алғандағы қолдың дəнекер жəне жұмсақ тіндерінің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аймағын қоса алғандағы аяқтың дəнекер жəне жұмсақ тіндерінің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дəнекер жəне жұмсақ тіндерінің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дəнекер жəне жұмсақ тіндерінің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Жамбастың дəнекер жəне жұмсақ тіндерінің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 орны анықталмаған дененің дəнекер жəне жұмсақ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Дəнекер жəне жұмсақ тіндердің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Дəнекер жəне жұмсақ тіндердің орналасу орны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Емізік пен ареоланың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орталық бөлігінің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жоғарғы-ішкі квадрантының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төменгі-ішкі квадрантының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жоғарғы-сыртқы квадрантының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төменгі-сыртқы квадрантының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қолтықтық-артқы бөлігінің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анықталмаған бөлігінің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үлкен ернеудің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ернеудің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Деліткінің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Сарпайдың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Сарпайдың анықталмаған бөлігінің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ішкі бөлігінің қатерлі ісігі (эндоцервикса)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сыртқы бөлігінің қатерлі ісігі (экзоцервикса)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анықталмаған бөлігінің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қылтасының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Эндометрийдің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Миометрийдің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түбінің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денесінің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денесінің орналасуы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орналасуы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Фаллопий түтiгiнiң қатерлi жаңа түзiлiмi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Жалпақ байламның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Жұмыр байламныңқатерлі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Параметрийдің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анықталмаған қосалқыларының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Əйелдердің басқа анықталған жыныс ағзаларының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Əйелдердің жыныс ағзаларының жоғарыда көрсетілген бір   немесе одан көп орын алу шегінен шығып жатқан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əйелдердің жыныс ағзаларының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жолдасының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Күпектің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 басының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 денесінің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мүшесінің жоғарыда көрсетілген бір немесе   одан көп орын алу шегінен шығып жатқан зақымдануы 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еркек жыныс мүшесінің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асты безінің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Орнына түспеген атабездің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Орнына түскен атабездің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Атабездің,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Атабез қосалқысының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Енбаудың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Ұманың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Ерлердің басқа анықталған жыныс ағзаларының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 жыныс ағзаларының жоғарыда көрсетілген бір немесе   одан көп орын алу шегінен шығып жатқан зақымдануы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 жыныс ағзаларының, орналасуы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түбегінен басқа , бүйректің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түбегінің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Несепағардың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 үшбұрышының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 күмбезінің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Несепқуықтың бүйірлік қабырғасының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Несепқуықтың алдыңғы қабырғасының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Несепқуықтың артқы қабырғасының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 мойнының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Несепағарлық тесіктің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несеп түтігінің (урахустың)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Несепқуықтың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Несепқуықтың анықталмаған бөлігінің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шығаратын өзектің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шығаратын өзек маңы бездердің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ағзаларының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ағзаларының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Конъюнктиваның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қабықтың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Торқабықтың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Тамырлы қабықтың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Кірпікті [цилиарлық] дененің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жас безі мен түтігінің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шарасының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бен оның қосалқы аппаратының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анықталмаған бөлігінің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қабықтарының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қабықтарының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қабықтарының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Үлестері мен қарыншаларынан басқа, мидың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Маңдай бөлігінің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Самай бөлігінің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Шеке бөлігінің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Қарақұс бөлігінің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қарыншаларының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Мишықтың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сабауының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орналасу орны анықталмаған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жылқы құйрығының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Иіс сезу нервісінің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нервісінің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нервісінің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және анықталмаған бас сүйек нервілерінің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мен орталық нерв жүйесінің басқа бөлімдерінің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анықталмаған бөлімінің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бездің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Бүйрекүсті безі қыртысының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Бүйрекүсті безінің ми қабатының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Бүйрекүсті безінің анықталмаған бөлігінің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жанындағы [қалқанша маңы] бездің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Гипофиздің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Краниофарингиалдық түтіктің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Томпақ бездің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Каротидтік гломустың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Қолқалық гломус пен басқа параганглийлердің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Бірден артық эндокриндік бездің анықталмаған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эндокриндік бездің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беттің жəне мойынның дәл белгіленбеген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дəл белгіленбеген кеуде торының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дəл белгіленбеген, құрсақтың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Жамбастың орналасуы дəл белгіленбеген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орналасуы дəл белгіленбеген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орналасуы дəл белгіленбеген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анықталмаған орналасулардың қатерлі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орналасуы дəл анықталмаған жоғарыда көрсетілген бір немесе одан көп орын алу шегінен шығып жатқан қатерлі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беттің жəне мойынның лимфа түйіндерінің салдарлық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іші лимфа түйіндерінің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іші лимфа түйіндерінің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Қолтық ойығы мен қолдың лимфа түйіндерінің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 аймағы мен аяқтың лимфа түйіндерінің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астауы ішілік лимфа түйіндерінің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Көптеген орындарда орналасқан лимфа түйіндерінің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лимфа түйіндерінің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салдарлық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аралығының салдарлық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Өкпеқаптың салдарлық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тыныс алу ағзаларының салдарлық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салдарлық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 жəне тік ішектердің салдарлық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 мен ішперде арты кеңістігінің салдарлық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салдарлық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ағзаларының басқа жəне анықталмаған салдарлық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пен бүйрек түбекшелерінің салдарлық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Неспқуықтың, басқа жəне анықталмаған несеп ағзаларының салдарлық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салдарлық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мен ми қабықтарының салдарлық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жүйесі бөлімдерінің басқа жəне анықталмаған салдарлық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Сүйектер мен сүйек кемігінің салдарлық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салдарлық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Бүйрекүсті безінің салдарлық қатерлі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орындарда орналасқан салдарлық қатерлі ісік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Орналасқан жері анықталмаған бастапқы қатерлі ісік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салдарлық қатерлі ісік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Лимфалық басымдылық, лимфогистиоциттік басымдылық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Ходжкин ауруы, нодулалық беріштену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Лимфалық басымдылық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Нодулалық беріштену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Аралас жасушалы нұсқа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Лимфалық жүдеу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Классикалық Ходжкин ауруы кезіндегі лимфалық артылу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Ходжкин ауруының басқа пішіндер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Ходжкин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Ядролары ыдыраған, ұсақ жасушалы, фолликулалық ходжкиндік емес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Аралас, ядролары ыдыраған жəне ірі жасушалы фолликулалық ходжкиндік емес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 жасушалы, фолликулалық ходжкиндік емес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IIIа деңгейлі фолликулалық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IIIб деңгейлі фолликулалық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Фолликулалық орталықтан диффузиялық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Фолликулалық орталықтан бастапқы тері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Ходжкиндік емес фолликулалық лимфоманың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ходжкиндік емес фолликулалық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Ұсақ жасушалы таралған ходжкиндік емес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Ядролары ыдыраған ұсақ жасушалы таралған ходжкиндік емес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Аралас, ұсақ жəне ірі жасушалы таралған ходжкиндік емес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 жасушалы В-жасушалы диффузиялық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Иммунобластылы таралған ходжкиндік емес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Лимфобластылы таралған ходжкиндік емес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Екшелмеген таралған ходжкиндік емес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Беркитт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Ходжкиндік емес таралған лимфомалардың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таралған ходжкиндік емес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Уақ саңырауқұлақ түрлі 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Сезари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Т-аймағының лимфомасы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Лимфоэпителиоидтық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Шеткі Т- жасушалы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Т- жасушалы лимфомалар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Анапластикалық ірі жасушалы лимфома, ALK-оң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Анапластикалық ірі жасушалы лимфома, ALK-теріс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жасушалы анықталмаған тері лимфомалар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Піскен T/NK-жасушалық лимфома,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Лимфосаркома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В- жасушалы саркома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Медиастиналдық (тимиялық) ірі жасушалы B-жасушалық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Ходжкиндік емес лимфоманың басқа анықталған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Ходжкиндік емес лимфоманың анықталмаған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Экстранодалдық NK/T-жасушалық лимфома, назалдық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Гепатоспленалдық T-жасушалық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T-жасушалық лимфоманың энтеропатикалық (асқазандық)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Теріастылық панникул тәріздес T-жасушалық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Бластілік NK-жасушалық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Ангиоиммундық T-жасушалық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Бастапқы терілік CD30-оң T-жасушалық пролиферация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Вальденстрем макроглобулинэмиясы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Альфа ауыр-тізбектер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Гамма ауыр-тізбектер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иммунопролиферациялық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Шырыш қабықтық лимфоидтық тіндерінің маргиналдық аумағы жасушаларының [MALT-лимфома]экстранодалдық B-жасушалық лимфомасы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қатерлі иммунопролиферциялық аурулар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қатерлі иммунопролиферациялық аурулар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Көптеген миелома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Плазмажасушалы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Экстрамедуллалық плазмацитома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Дара плазмоцитома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лимфобластылық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лимфоциттік В-жасушалық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лимфоциттік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Пролимфоциттік В-жасушалық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Түкті жасушалы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Ересектердің Т- жасушалы лейкозы/лейкемиясы (HTLV-1-ассоцирленген)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Пролимфоцитарлық лейкоздың T-жасушалық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лимфалық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Беркиттің піскен В-жасушалық лейкозы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лимфалық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миелоидты лейкоз [AML]</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миелоидты лейкоз [CML], BCR/ABL-оң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Ушыққанлеу миелоидты лейкоз BCR/ABL-теріс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Миелоидты саркома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промиелоцидті лейкоз [PML]</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миеломоноцитті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11q23-аномалиялы жіті миелоидты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миелоидты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Мультилинейлік дисплазиялы жіті миелоидты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миелоидты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моноцитті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моноцитті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моноцитті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Кәмелетке жетпеген жастардың миеломоноцитарлық лейкозы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моноцитті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моноцитті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эритремия мен эритролейкоз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эритремия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мегакариобластылы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Семіз жасушалы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панмиелоз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миелофиброз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 айдардарда жіктелмеген миелодисплазия және миелопролиферация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Жасуша түрі анықталмаған ушыққан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Жасуша түрі анықталмаған созылмалы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Жасуша түрі анықталмаған ушыққанлеу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Жасуша түрі анықталмаған басқа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Леттерер-Сиве ауруы кезіндегі Лангерганс жасушаларының мультифокалдық және мультижүйелік (диссеменирленген) гистиоцитозі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Қатерлі гистиоцитоз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Семіз жасушалы қатерлі ісік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Нағыз гистиоцитті гистома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Дендриттік жасушалардың (қосалқы жасушалардың) саркомасы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Лангерганс жасушаларының мультифокалдық моножүйелік гистиоцитозы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Лангерганс жасушаларының монофокалдық гистиоцитозы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Лимфалық, қан өндіру жəне солар тектес тіндердің басқа анықталған қатерлі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Гистиоцитарлық саркома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Лимфалық, қан өндіру жəне солар тектес тіндердің анықталмаған қатерлі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Дербес (алғашқы) көп орындарда орналасқан қатерлі ісік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ауыз қуысы мен жұтқыншақтың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Жиек ішектің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Ректосигмалық қосылыстың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өтіс пен артқы өтіс өзегінің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басқа жəне анықталмаған бөлімдерінің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өт қуық пен өт жолдарының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ас қорыту ағзаларының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ас қорыту ағзаларының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in situ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Кеңірдектің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 пен өкпенің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басқа бөлімдерінің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анықталмаған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in situ (ин ситу) меланомасы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Қабақ дәнекерін қоса алғандағы қабақтың in situ (ин ситу) меланомасы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пен сыртқы есту өтісінің in situ (ин ситу) меланомасы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басқа және анықталмаған бөліктерінің in situ (ин ситу) меланомасы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шашты бөлігі мен мойынның in situ (ин ситу) меланомасы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in situ (ин ситу) меланомасы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белдеуін қоса алғандағы қолдың in situ (ин ситу) меланомасы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аймағын қоса алғандағы аяқтың in situ (ин ситу) меланоамсы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орында орналасқан in situ (ин ситу) меланомасы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in situ меланомасы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 терісінің in situ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Қабақ дәнекерін қоса алғандағы қабақ терісінің in situ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пен сыртқы есту өтісі терісінің in situ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басқа және анықталмаған бөліктері терісінің in situ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шаш бөлігі мен мойынның in situ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терісінің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 аймағын қоса алғандағы қол терісінің in situ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аймағын қоса алғандағы аяқ терісінің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басқа орында орналасқан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орналасуы анықталмаған in situ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 үлесшесінің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 түтік ішілік in situ (ин ситу) карцинома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басқа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анықталмаған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мойыны ішкі бөлігінің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мойыны сыртқы бөлігінің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басқа бөліктерінің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анықталмаған бөлігінің in situ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Эндометрийдің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Сарпайдың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əйелдер жыныс ағзаларының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мүшесінің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асты безінің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ерлер жыныс ағзаларының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анықталамаған несеп ағзаларының in situ (ин ситу)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in situ (ин ситу) карцинома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және басқа эндокриндік бездердің in situ карциномасы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орналасуы анықталған in situ (ин ситу) карцинома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in situ (ин ситу) карцинома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қуысы түбінің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Ауыздың басқа жəне анықталмаған бөлімдерінің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Бадамшаның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Ауыз-жұтқыншақтың басқа бөлімдерінің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Мұрын-жұтқыншақтың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Көмей-жұтқыншақтың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орналасуы анықталмаған қатерсіз өспесі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Шықшыт сілекей безінің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үлкен сілекей бездерінің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үлкен сілекей безінің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Соқыр ішектің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Құрт тәрізді өсіндінің [аппендикстің] қатерсіз өспесі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Жоғарылаған жиек ішектің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Көлденең жиек ішектің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Төмендеген жиек ішектің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Сигма тəрізді ішектің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Тоқішектің анықталмаған бөлімінің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Ректосигмалық қосылыстың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өтістің жəне артқыөтіс өзегінің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 екі елі ішектің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басқа жəне анықталмаған бөлімдерінің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Бауырдан тыс өт жолдарының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Ұйқыбездің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Ұйқыбездің аралшықтық [Лангерганс аралшықтары] жасушаларының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жүйесінің шегіндегі, орналасуы дəл анықталмаған қатерсіз ісіктер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құлақтың, мұрын қуысының жəне қосалқы қойнаулардың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Кеңірдектің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Бронхы және өкпенің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жүйесінің орналасуы анықталмаған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Айырша бездің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аралығының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басқа анықталған ағзаларының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анықталмаған ағзаларының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мен қолдың ұзын сүйектерінің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қысқа сүйектерінің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ұзын сүйектерінің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қысқа сүйектерінің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пен бет сүйектерінің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 сүйектің сүйекті бөлігінің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Қабырғалардың, төс пен бұғананың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сүйектерінің, сегізкөз бен құйымшақтың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Сүйектер мен буын шеміршектерінің анықталмаған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бет пен мойын терісінің май тіні мен тері асты шелмайының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терісінің май тіні мен тері шелмайының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Аяқ-қол терісінің май тіні мен тері асты шелмайының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май тіні мен тері шелмайының басқа және орналасулары анықталмаған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 ағзалары май тінінің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Қүрсақ ағзалары май тінінің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Енбау май тінінің қатерсіз өспесі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орында орналасқан май тінінің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май тінінің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орында орналасқан гемангиома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орында орналасқан лимфангиома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Өкпеқаптың мезотелийлік тінінің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Ішперденің мезотелийлік тінінің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орында орналасқан мезотелийлік тіннің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мезотелийлік тіннің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 арты кеңістігінің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Ішперденің жұмсақ тіндерінің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Біріктіргіш тіндердің және бастың, беттің және мойынның басқа жұмсақ тіндерінің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Біріктіргіш тіндердің және иық бунының айналасын қоса алғанда қолдардың басқа жұмсақ тіндерінің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Біріктіргіш тіндердің және сан бунының айналасын қоса алғанда аяқтардың басқа жұмсақ тіндерінің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Біріктіргіш тіндердің және кеуде қуысының басқа жұмсақ тіндерінің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Біріктіргіш тіндердің және іштің басқа жұмсақ тіндерінің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Біріктіргіш тіндердің және жамбастыңң басқа жұмсақ тіндерінің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Біріктіргіш тіндердің және дененің анықталмаған бөлігінің басқа жұмсақ тіндерінің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Біріктіргіш тіндердің және анықталмаған орнықты басқа жұмсақ тіндерінің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меланома пішінді невусы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Қабақ дəнекерін қоса алғандағы қабақтың меланома пішінді   невусы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пен сыртқы есту өтісінің меланома пішінді невусы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басқа жəне анықталмаған бөліктерінің меланома   пішінді невусы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шашты бөлігі мен мойынның меланома пішінді невусы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меланома пішінді невусы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белдеуін қоса алғандағы қолдың меланома пішінді   невусы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аймағын қоса алғандағы аяқтың меланома пішінді   невусы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меланома пішінді невус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 терісінің қатерсіз өспелері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Қабақтардың дəнекерін қоса алғандағы қабақ терісінің өспелері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пен сыртқы есту өтісі терісінің өспелері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басқа жəне анықталмаған бөліктері терісінің өспелері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шашты бөлігі мен мойын терісінің өспелері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терісінің өспелері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 аймағын қоса алғандағы қол терісінің өспелері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аймағын қоса алғандағы аяқ терісінің өспелері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орналасуы анықталмаған өспелері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қатерсіз өспесі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сілемейлі қабық асты лейомиомасы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интрамуралдық лейомиомасы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сірілі қабық асты лейомиомасы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анықталмаған лейомиомасы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денесінің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басқа бөліктерінің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анықталмаған бөлігінің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қатерсіз өспесі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қатерсіз өспесі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түтігі мен байламдарының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Əйелдердің басқа анықталған жыныс ағзаларының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Əйелдердің жыныс ағзаларының орналасуы анықталмаған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 мүшесінің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асты безінің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Аналық бездің қатерсіз есігі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Аналық без қосалқысының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Ұманың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Ерлердің басқа жыныстық ағзаларының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Ерлердің жыныстық ағзаларының анықталмаған орнықтылығының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түбекшелерінің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Несепағардың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Несепқуықтың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несеп шығаратын өзегінің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несеп ағзаларының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несеп ағзаларының қатерсіз өспесі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конънктивасының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қабықтың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Торқабықтың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Тамырлы қабықтың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Көзжас безі мен түтігінің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шарасының анықталмаған бөлігінің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анықталмаған бөлігінің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қабықтарының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қабықтарының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қабықтарының анықталмаған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шатырының астындағы мидың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шатырының астындағы мидың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анықталмаған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нервілерінің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басқа анықталмаған бөлімдерінің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орналасуы анықталмаған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бездің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Бүйрекүсті безінің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жанындағы [қалқанша маңы] бездің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Гипофиздің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Краниофарингалық түтіктің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Томпақ бездің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Каротидтік гломустың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Қолқалық гломус пен басқа параганглийлердің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эндокриндік бездердің қатерсіз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Бірден көп эндокриндік бездің зақымдануының қатерсіз өспесі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эндокриндік бездің қатерсіз өспесі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түйіндерінің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Шеткі нервілер мен вегетативтік нерв жүйесінің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орналасуы анықталған қатерсіз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қатерсіз ісіктер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ауыз қуысы мен жұтқыншақтың анықталмаған немесе сипаты белгісіз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сипаты анық емес және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сипаты анық емес және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Құрт тәрізді өсіндінің [аппендикстің] анықталмаған немесе сипаты белгісіз өспесі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Жиек ішектің сипаты анық емес және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сипаты анық емес және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өт қуық пен өт жолдарының сипаты анық емес немесе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қорытудың басқа ағзаларының сипаты анық емес немесе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ағзаларының анықталмаған сипаты анық емес немесе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сипаты анық емес және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Кеңірдектің, бронхылар мен өкпенің сипаты анық емес және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Өкпеқаптың анықталмаған немесе сипаты белгісіз өспесі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аралығының сипаты анық емес немесе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Айырша бездің [тимустың] анықталмаған немесе сипаты белгісіз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тыныс алу ағзаларының анықталмаған немесе сипаты белгісіз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анықталмаған немесе сипаты белгісіз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сипаты анық емес және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сипаты анық емес және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жолдасының сипаты анық емес және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Әйелдің басқа жыныс ағзаларының анықталмаған немесе сипаты белгісіз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Әйелдердің жыныс ағзаларының анықталмаған немесе сипаты белгісіз өспесі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асты безінің сипаты анық емес немесе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Жұмыртқаның белгiсiз немесе белгiсiз сипатының жаңа түзiлiмi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Ерлердің басқа жыныс ағзаларының анықталмаған немесе сипаты белгісіз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Ерлердің ынықталмаған жыныс ағзаларының анықталмаған немесе сипаты белгісіз өспесі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сипаты анық емес немесе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түбекшелерінің сипаты анық емес немесе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Несепағардың анықталмаған немесе сипаты белгісіз өспесі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несеп шығаратын өзегінің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Несепқуықтың сипаты анық емес немесе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несеп ағзаларының анықталмаған немесе сипаты белгісіз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несеп ағзаларының анықталмаған немесе сипаты белгісіз өспесі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қабықтарының сипаты анық емес және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қабықтарының анықталмаған немесе сипаты белгісіз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ми қабықтарының анықталмаған немесе сипаты белгісіз өспесі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шатыры үстіндегі мидың сипаты анық емес және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шатыры астындағы мидың сипаты анық емес және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миының сипаты анық емес және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нервілерінің сипаты анық емес және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сипаты анық емес және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басқа бөлімдерінің сипаты анық емес немесе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анықталмаған бөлімінің анықталмаған немесе сипаты белгісіз өспесі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бездің сипаты анық емес немесе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Бүйрекүсті безінің сипаты анық емес және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жанындағы [қалқанша маңы] бездің анықталмаған немесе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Гипофиздің сипаты анық емес немесе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Краниофарингалық түтіктің (бас-жұтқыншақ) сипаты анық емес немесе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Томпақ бездің анықталмаған немесе сипаты белгісіз өспесі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Каротидтік гломустың анықталмаған немесе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Қолқалық гломус пен басқа параганглийлердің aнықталмаған немесе сипаты белгісіз ісік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Бірден артық эндокринді бездің зақымдануы анықталмаған немесе сипаты белгісіз өспесі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эндокриндік бездің анықталмаған немесе сипаты белгісіз өспесі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Нағыз полицитемия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Сидеробластыларсыз рефрактерлік анемия, осылай белгіленген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Сидеробластылы рефрактерлік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Бластылар саны артық рефрактерлік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Трансформацияралған бластылар саны артық рефрактерлік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рефрактерлік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Мультисызықтық дисплазиямен рефрактерлік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Оқшауланған del(5q) хромосомдық ақаулармен миелодиспластикалық синдромдар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миелодиспластикалық синдромдар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миелодиспластикалық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Дүдәмал немесе сипаты белгісіз гистоциттік және семіз жасушалық ісіктер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миелопролиферациялық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Моноклондық гаммапатия / Моноклональная гаммапатия (MGUS)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Эссенциалдық (геморрагиялық) тромбоцитемия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Остемиелофиброз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эозинофилдық лейкоз [гиперэозинофилдық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қан өндіру жəне солар тектес тіндердің басқа, анықталған, сипаты анық емес немесе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қан өндіру жəне солар тектес тіндердің анықталмаған, сипаты анық емес жəне сипаты белгісіз өспесі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Сүйектер мен буын шеміршектерінің сипаты анық емес немесе сипаты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Дəнекер жəне басқа жұмсақ тіндердің сипаты анық емес жəне сипаты белгісіз ісіктер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Шеткі нервілер мен вегетативтік нерв жүйесінің сипатыанық емес жəне сипаты белгісіз ісіктер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 арты кеңістігінің сипаты анық емес жəне сипаты белгісіз ісіктер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Ішперденің сипаты анық емес жəне сипаты белгісіз ісіктер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анықталмаған және белгісіз ісіктері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сипаты анық емес жəне сипаты белгісіз ісіктер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орналасулардың сипаты анық емес жəне сипаты белгісіз ісіктер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Сипаты анық емес немесе сипаты белгісіз анықталмаған ісік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Қансырау салдарынан болған темір анемия (созылмалы) тапшылықты туынды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 тапшылықты басқа анемиялар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 тапшылықты анықталмаған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фактордың тапшылығы салдарлы B12 витамині тапшылықты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Протеинурия қабаттасқан B12 витамині бұзылуы салдарынан болған B12 витамині тапшылықты анемия сіңуінің таңдаулы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ІІ-транскобаламин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Тамақтанумен байланысты басқа B12 витамині тапшылықты анемиялар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B12 витамині тапшылықты анемиялар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B12 витамині тапшылықты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Тамақтанумен байланысты фолий қышқылы тапшылықты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Дәрі-дәрмектік фолий қышқылы тапшылықты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Фолий қышқылы тапшылықты басқа анемиялар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фолий қышқылы тапшылықты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Белоктар жеткіліксіздігі салдарынан болған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мегалобластылы анемиялар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Глюкоза-6-фосфатдегидрогеназа жеткіліксіздігі салдарлыанемия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Глутатион алмасуының басқа бұзылуы салдарлы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Гликолиздік ферменттердің бұзылуы салдарлы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Нуклеотидтер метаболизмінің бұзылуы салдарлы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Ферменттік бұзылулар салдарлы басқа анемиялар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ферменттік бұзылу салдарлы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Альфа-талассемия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Бета-талассемия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Дельта-бета-талассемия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Талассемия белгісін тасымалдаушылық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Ұрықтық гемоглобиннің тұқым қуалайтын қайталануы [ТҰГҚ]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талассемиялар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талассемия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Күрт асқынулы орақ жасушалы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Күрт асқынусыз орақ жасушалы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 гетерозиготалы орақ жасушалы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Орақ жасушалы басқа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Тұқым қуалайтын сфероцитоз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Тұқым қуалайтын эллиптоцитоз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Гемоглобиннің басқа дерттері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тұқым қуалайтын гемолиздік анемиялар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тұқым қуалайтын гемолиздік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Дəрі-дəрмектік аутоиммундық гемолиздік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Аутоиммундық гемолиздік басқа анемиялар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Дәрі-дәрмектік аутоиммундық емес гемолиздік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Гемолиздік-уремиялық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Аутоиммундық емес гемолиздік басқа анемиялар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сыртқы себептер тудырған гемолиз салдарынан болған гемоглобинурия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 пайда болған гемолиздік басқа анемиялар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 пайда болған анықталмаған гемолиздік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Ұрықтық гемоглобиннің тұқым қуалайтын қайталануы [ТҰГҚ]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 пайда болған таза қызыл жасушалы созылмалы аплазия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 пайда болған таза қызыл жасушалы өтпелі аплазия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 пайда болған таза қызыл жасушалы басқа аплазиялар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 пайда болған таза қызыл жасушалы анықталмаған аплазия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Конституциялық аплазиялық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Дəрілік-дəрмектік аплазиялық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сыртқы агенттер тудырған аплазиялық анемиялар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Идиопатиялық аплазиялық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аплазиялық басқа анемиялар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аплазиялық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Өспелер барысындағы анемия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Тұқым қуалайтын сидеробластылық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ауруларға байланысты салдарлық сидеробластылық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Дəрілік препараттар мен уыттар тудырған салдарлық сидеробластылық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сидеробластылық анемиялар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дизэритропоэздік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анемиялар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таралған, тамыр ішілік ұюы [дефибринация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VIII фактордың тұқым қуалайтын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IX фактордың тұқым қуалайтын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Вилленбранд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ХІ фактордың тұқым қуалайтын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Ұюдың басқа факторларының тұқым қуалайтын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Қанда айналып жүрген антикоагулянттармен шартталған геморрагиялық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Ұю факторының жүре пайда болған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Бастапқы тромбофилия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тромбофилия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Ұйығыштықтың басқа анықталған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Ұйығыштықтың анықталмаған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пурпура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Тромбоциттердің сапалық ақаулары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Тромбоцитопениялық емес басқа пурпура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Идиопатиялық тромбоцитопениялық пурпура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алғашқы тробоцитопениялар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Салдарлық тромбоцитопения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тромбоцитопения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геморрагиялық басқа жағдайлар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Агранулоцитоз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Гипоспленизм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Гиперспленизм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іркілу спленомегалиясы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Көкбауыр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Көкбауыр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Көкбауыр инфаркті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Көкбауырдың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метгемоглобинемия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метгемоглобинемиялар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мен қан өндіру ағзаларының басқа анықталған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мен қан өндіру ағзаларының анықталмаған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Лангерганс жасушаларынан гистиоцитоз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Гемофагоциттік лимфогистиоцитоз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Жұқпамен байланысты гемофагоцитарлық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гистиоцитоздық синдромдар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Тұқым қуалайтын гипогаммаглобулинемия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Отбасылық емес гипогаммаглобулинемия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иммуноглобулиннің [IgA] таңдалған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 иммуноглобулині [IgG] кіші табының таңдалған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 иммуноглобулиннің [IgM] көбеюімен байланысты иммунитет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Тұқым қуалайтын гипогаммаглобулинемия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Иммуноглобулиндердің нормаға жақын деңгейімен немесе гипериммуноглобулинемиямен антиденелердің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Балалардың өтпелі гипогаммаглобулинемиясы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Антиденелердің басым жетіспеушілігімен басқа иммун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Антиденелердің басым жетіспеушілігімен анықталмаған иммун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Ретикулалық дисгенезді ауыр, құрамалы иммунитет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және В-клеткалары санының азаюымен байланысты ауыр құрамалы иммунитет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В-клеткалараның саны азайғанда немесе қалыпты болған кездегі ауыр құрамаласқан иммунитет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Аденозиндезаминаза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Незелоф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Пуриннуклеозидфосфорилаза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гистосәйкестік кешенінің I класс молекулаларының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гистосәйкестік кешенінің II класты молекулаларының жетіспеушілігі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біріктірілген иммун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аралас иммун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Синдромы вискотта-олдрича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 Джордж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Аяқ-қол қысқалығы себепті ергежейлілік қабаттасқан иммунитет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Эпштейн-Барр вирусынан туындаған тұқым қуалайтын ақау салдарынан иммунитет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Гипериммуноглобулинемия синдромы 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елеулі ақаулармен байланысты иммун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Елеулі ақаумен байланысты иммун тапшылығы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жасушаларының саны мен функционалдық белсенділігінде нормадан басым ауытқулары бар жалпы ауыспалы иммун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Иммунорегуляторлық Т-жасушалардың бұзылуының басым болуымен жалпы өзгермелі иммун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В-немесе Т-жасушаларға аутоантиденелермен жалпы ауыспалы иммун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жалпы өзгермелі иммун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жалпы ауыспалы иммун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Функционалды антиген-1 лимфоцит ақауы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Комплемент жүйесіндегі ақаулар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иммун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иммун тапшылығы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саркоидозы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түйіндерінің саркаидозы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түйіндерінің саркоидозы қабаттасқан өкпе саркоидозы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саркоидозы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анықталған жəне құрамалы басқа саркоидоз (H22.1*, G53.2*, M14.8*, I41.8*, M63.3*)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Саркоидоз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Иммундық механизм тартылған, басқа айдарларда жіктелмеген анықталған басқа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Йод жетіспеушілігімен байланысты диффузды (эндемиялық) зоб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Йод тапшылығымен байланысты көп түйінді (эндемиялық) жемсау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Йод жетіспеушілігімен байланысты, анықталмаған Зоб (эндемиялық)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Йод жетіспеушілігімен байланысты қалқанша безінің басқа аурулары және ұқсас жағдайлар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Диффузды зобы бар туа біткен гипотиреоз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зобсыз гипотиреоз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Дәрі-дәрмектер мен басқа сыртқы заттардан туындаған Гипотиреоз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безінің атрофиясы (сатып алынған)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Микседемалық 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гипотиреоздар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Гипотиреоз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Уытты емес диффузды зоб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Нетоксический одноузловой жемсау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Уытты емес көп түйінді зоб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Уытты емес зобтың анықталған басқа пішіндері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уытты емес зоб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Дифузды жемсауы бар тиреотоксикоз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түйінді уытты жемсауы бар тиреотоксикоз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түйінді уытты жемсауы бар тиреотоксикоз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 тінінің эктопиясынан тиреотоксикоз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Тиреоидтық күрт асқыну немесе 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Тиротоксикоздың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тиреоидит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Жітілеу тиреоидит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Өтпелі тиреотоксикозы бар созылмалы тиреоидит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Аутоиммунды тиреоидит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созылмалы тиреоидит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Тиреоидит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Дишормональды зоб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безінің басқа анықталған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 байқалатын инсулинге тәуелді қант диабеті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Кетоацидоз байқалатын инсулинге тәуелді қант диабеті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Инсулинтәуелді қантты диабет бүйректердің зақымдануымен (N08.3*)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зақымдануымен инсулинге тәуелді қант диабеті (H28.0*, H36.0*)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Неврологиялық асқынулары бар инсулинге тәуелді қант диабеті (G73.0*, G99.0*, G59. 0*, G63.2*)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қант диабеті бұзылған перифериялық қан айналымы (I79.2*)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да анықталған асқынулары бар инсулинге тәуелді қант диабеті (M14.2*, M14. 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Көптеген асқынулары бар инсулинге тәуелді қант диабеті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асқынулары бар инсулинге тәуелді қант диабеті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Инсулинге тәуелді қант диабеті асқынусыз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 байқалатын инсулинге тәуелді емес қант диабеті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Кетоацидоз байқалатын инсулинге тәуелді емес қант диабеті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Инсулинтәуелді емес қантты диабет бүйректердің зақымдануымен (N08.3*)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зақымдануымен инсулинге тәуелді емес қант диабеті (H28.0*, H36.0*)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Неврологиялық асқынулары бар инсулинге тәуелді емес қант диабеті (G73.0*, G99. 0*, G59. 0*, G63.2*)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Шеткергі қан айналымы бұзылған инсулинге тәуелді емес қант диабеті (I79.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асқынулары бар инсулинге тәуелді емес қант диабеті (M14.2*, M14. 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Көптеген асқынулар байқалатын инсулинге тәуелді емес қант диабеті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асқынулары бар инсулинге тәуелді емес қант диабеті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Инсулинге тәуелді емес қант диабеті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 байқалатын тамақтанудың жетіспеушілігінен болатын қант диабеті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Кетоацидоз байқалатын тамақтанудың жетіспеушілігінен болатын қант диабеті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Шеткергі қан айналымы бұзылулары бар, тамақтанудың жеткіліксіздігімен байланысты қант диабеті (I79.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Тамақтанудың жеткіліксіздігімен, басқа да нақтыланған асқынулармен байланысты қант диабеті (M14.2*, M14. 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Көптеген асқынулары бар тамақтанудың жетіспеушілігімен байланысты қант диабеті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 байқалатын қант диабетінің анықталған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Кетоацидоз байқалатын қант диабетінің анықталған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Шеткергі қан айналымы бұзылған қант диабетінің басқа анықталған нысандары (I79.2*)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да анықталған асқынулары бар қант диабетінің басқа да нақтыланған нысандары (M14.2*, M14. 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Көптеген асқынулары бар қант диабетінің нақтыланған нысандары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асқынулары бар қант диабетінің нақтыланған нысандары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Қант диабетінің нақтыланған нысандары, асқынусыз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 байқалатын анықталмаған қант диабеті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Кетоацидоз байқалатын анықталмаған қант диабеті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Шеткергі қан айналымы бұзылған анықталмаған қант диабеті (I79.2*)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қант диабеті, басқа да анықталған асқынулармен (M14.2*, M14.6*)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Көптеген асқынулары бар анықталмаған қант диабеті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Диабеттік емес гипогликемиялық 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Идиопатиялық гипопаратиреоз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Псевдогипопаратиреоз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Гипопаратиреоздың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Бастапқы гиперпаратиреоз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қайталама гиперпаратиреоз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Гиперпаратиреоздың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Гиперпаратиреоз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Паратироид (паратироид) безінің басқа анықталған бұзылыстары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Паратироид бездерінің анықталмаған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Акромегалия мен гипофиздік алыптық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Гиперпролактинемия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Гипофиздің гиперфункциясының басқа жағдайлары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Гипопитуитаризм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Гипофиз текті Иценко-Кушинг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Нельсон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Ферменттер тапшылығына байланысты туа біткен адреногенитальды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гиперальдостеронизм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Бүйрекүсті бездері қыртысының алғашқы жеткіліксіздігі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Аддисон күрт асқынуы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үсті безінің гиперфункциясы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үсті безі функциясының басқа анықталған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Аналық бездің поликистоз синдромы (штейн-левенталь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Аналық без дисфункциясының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Кешіктіру жыныстық жетілу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жетілудің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Аутоиммунды полигландулалық жеткіліксіздік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Полигландулярлы гиперфункция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Айырша бездің орнықты гиперплазиясы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Айырша бездің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Айырша бездің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Айырша бездің анықталмаған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Карциноидты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Андрогендік төзімділік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Квашиоркор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Алиментарлы алжу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Маразматикалық кваширкор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 нәруызды-энергетикалық анықталмаған жетіспеушілік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Бери-бери (I98.8*)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Вернике-корсакова энцефалопатиясы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Шайыр қышқылының жетіспеушілігі (пеллагра)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Белсенді рахит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Энергия ресурстарының шамадан тыс түсуіне байланысты семіздік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Альвеолярлы гиповентиляциямен бірге семіздіктің экстремалды дәрежесі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Семіздіктің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Классикалық фенилкетонурия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Гликоген жиналу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Көмірсулардың ішекте сорылуының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Көмірсулар алмасуының басқа анықталған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сфинголипидоздар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Мукополисахаридоз I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Мукополисахаридоз II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мукополисахаридоздар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Лизосомалық ферменттердің посттрансляциялық   модификациясының ақаулары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Леш-Нихен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Эритропоэздік тұқым қуалайтын порфирия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порфириялар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Жильберт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Криглер-Найяра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Билирубин алмасуының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Билирубин алмасуының анықталмаған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Мыс алмасуының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 алмасуының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туындыларының жылауықты фиброзы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туындылары бар жылауық фиброзы † белгісі *(P75*) белгісімен қосарлы кодтауды білдіреді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көріністі жылауықты фиброз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цистикалық фиброз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Невропатиясыз, отбасылық тұқым қуалайтын амилоидоз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амилоидоз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липоматоз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Басталуы жіті тамырлық деменция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Эпилепсияға байланысты органикалық ұмытып қалу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ісігі ( ісік ) салдарынан органикалық ұмытып қалу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Деменция фонында емес делирий, осылай сипатталған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Деменция фонындағы делирий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делирий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делирий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Органикалық галлюциноз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Органикалық кататониялық жағдай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Органикалық сандырақтық [шизофренияға ұқсас]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Көңіл-күйдің органикалық бұзылуы [аффекттік]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Органикалық абыржулық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Органикалық диссоциативті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Органикалық эмоционалды орнықсыз (астениялық) бұзлысы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Органикалық этиология тұлғалығының бұзылсы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Энцефалиттен кейінгі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Органикалық этиология тұлғалығының бұзылсы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Энцефалиттен кейінгі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Контузиядан кейінгі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ауруы, жарақаттануы мен дисфункциясы шарттаған  тұлға мен мінез-құлықтың басқа органикалық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ауруы, жарақаттануы мен дисфункциясы шарттаған   тұлға мен мінез-құлықтың анықталмаған органикалық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Органикалық немесе симптоматикалық анықталмаған   психикалық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Қолдану шақырылған елiткiштердiң психикалық және жүрiс-тұрыс бұзылулары, өткiр интоксикация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Қолдану шақырылған елiткiштердiң психикалық және жүрiс-тұрыс бұзылулары, қатерлi қолдану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Қолдану шақырылған елiткiштердiң психикалық және жүрiс-тұрыс бұзылулары, тәуелдiлiктiң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 қолданудан туған психика мен мінез - құлықтың бұзылулары, абстиненттік жағдай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Делириямен қолдану шақырылған елiткiштердiң психикалық және жүрiс-тұрыс бұзылулары, абстинент күйi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Қолдану шақырылған елiткiштердiң психикалық және жүрiс-тұрыс бұзылулары, психотиялық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 қолданудан туған психика мен мінез-құлықтың бұзылулары. Амнезиялық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 қолданудан туған психика мен мінез-құлықтың бұзылулары. Резидуалдық және мәулет психоздық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Қолдану шақырылған елiткiштердiң басқа психикалық және жүрiс-тұрыс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 қолданудан туған психика мен мінез-құлықтың бұзылулары. Психиканың бұзылулары мен мінез-құлықтың бұзылуы,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 туындыларын қолданудан туған психика мен мінез-құлықтың бұзылулары. Жіті уыттану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 туындыларын қолданудан туған психика мен мінез-құлықтың бұзылулары. Зиянды қолдану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 туындыларын қолданудан туған психика мен мінез-құлықтың бұзылулары. Тәуелділік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 туындыларын қолданудан туған психика мен мінез-құлықтың бұзылулары. Абстиненттік жағдай ""бас жазу"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 туындыларын қолданудан туған психика мен мінез-құлықтың бұзылулары. Делирий қабаттасқан абстиненттік жағдай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 туындыларын қолданудан туған психика мен мінез-құлықтың бұзылулары. Психоздық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 туындыларын қолданудан туған психика мен мінез-құлықтың бұзылулары. Амнезиялық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 туындыларын қолданудан туған психика мен мінез-құлықтың бұзылулары. Резидуалдық және мәулет психоздық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 туындыларын қолданудан туған психика мен мінез-құлықтың бұзылулары. Психиканың басқа бұзылулары мен мінез-құлықтың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 туындыларын қолданудан туған психика мен мінез-құлықтың бұзылулары. Психиканың бұзылулары мен мінез-құлықтың бұзылуы,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Каннабиоидтар қолданудан туған психика мен мінез-құлықтың бұзылулары. Жіті уыттану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Каннабиоидтар қолданудан туған психика мен мінез-құлықтың бұзылулары. Зиянды қолдану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Тәуелдiлiктiң каннабиоидов, синдромы қолдану шақырылған психикалық және жүрiс-тұрыс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Каннабиоидтар қолданудан туған психика мен мінез-құлықтың бұзылулары. Абстиненттік жағдай ""бас жазу"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Каннабиоидтар қолданудан туған психика мен мінез-құлықтың бұзылулары. Делирий қабаттасқан абстиненттік жағдай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Каннабиоидтар қолданудан туған психика мен мінез-құлықтың бұзылулары. Психоздық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Каннабиоидтар қолданудан туған психика мен мінез-құлықтың бұзылулары. Амнезиялық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Каннабиоидтар қолданудан туған психика мен мінез-құлықтың бұзылулары. Резидуалдық және мәулет психоздық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Каннабиоидтар қолданудан туған психика мен мінез-құлықтың бұзылулары. Психиканың басқа бұзылулары мен мінез-құлықтың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Каннабиоидтар қолданудан туған психика мен мінез-құлықтың бұзылулары. Психиканың бұзылулары мен мінез-құлықтың бұзылуы,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Тыныштандыратын немесе ұйықтатқы заттарды қолданудан туған психика мен мінез-құлықтың бұзылулары. Жіті уыттану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Тыныштандыратын немесе ұйықтатқы заттарды қолданудан туған психика мен мінез-құлықтың бұзылулары. Зиянды қолдану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Тыныштандыратын немесе ұйықтатқы заттарды қолданудан туған психика мен мінез-құлықтың бұзылулары. Тәуелділік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Тыныштандыратын немесе ұйықтатқы заттарды қолданудан туған психика мен мінез-құлықтың бұзылулары. Абстиненттік жағдай ""бас жазу"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Тыныштандыратын немесе ұйықтатқы заттарды қолданудан туған психика мен мінез-құлықтың бұзылулары. Делирий қабаттасқан абстиненттік жағдай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Тыныштандыратын немесе ұйықтатқы заттарды қолданудан туған психика мен мінез-құлықтың бұзылулары. Психоздық бұзылу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Тыныштандыратын немесе ұйықтатқы заттарды қолданудан туған психика мен мінез-құлықтың бұзылулары. Амнезиялық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Тыныштандыратын немесе ұйықтатқы заттарды қолданудан туған психика мен мінез-құлықтың бұзылулары. Резидуалдық және мәулет психоздық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Тыныштандыратын немесе ұйықтатқы заттарды қолданудан туған психика мен мінез-құлықтың бұзылулары. Психиканың басқа бұзылулары мен мінез-құлықтың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Тыныштандыратын немесе ұйықтатқы заттарды қолданудан туған психика мен мінез-құлықтың бұзылулары. Психиканың бұзылулары мен мінез-құлықтың бұзылуы,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Кокаин қолданудан туған психика мен мінез-құлықтың бұзылулары. Жіті уыттану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Кокаин қолданудан туған психика мен мінез-құлықтың бұзылулары. Зиянды қолдану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Кокаин қолданудан туған психика мен мінез-құлықтың бұзылулары. Тәуелділік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Кокаин қолданудан туған психика мен мінез-құлықтың бұзылулары. Абстиненттік жағдай ""бас жазу"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Кокаин қолданудан туған психика мен мінез-құлықтың бұзылулары. Делирий қабаттасқан абстиненттік жағдай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Кокаин қолданудан туған психика мен мінез-құлықтың бұзылулары. Психоздық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Кокаин қолданудан туған психика мен мінез-құлықтың бұзылулары. Амнезиялық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Кокаин қолданудан туған психика мен мінез-құлықтың бұзылулары. Резидуалдық және мәулет психоздық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Кокаин қолданудан туған психика мен мінез-құлықтың бұзылулары. Психиканың басқа бұзылулары мен мінез-құлықтың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Кокаин қолданудан туған психика мен мінез-құлықтың бұзылулары. Психиканың бұзылулары мен мінез-құлықтың бұзылуы,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ширатқыларды (кофеинді қоса) қолданудан туған психика мен мінез-құлықтың бұзылулары. Жіті уыттану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ширатқыларды (кофеинді қоса) қолданудан туған психика мен мінез-құлықтың бұзылулары. Зиянды қолдану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ширатқыларды (кофеинді қоса) қолданудан туған психика мен мінез-құлықтың бұзылулары. Тәуелділік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ширатқыларды (кофеинді қоса) қолданудан туған психика мен мінез-құлықтың бұзылулары. Абстиненттік жағдай ""бас жазу"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ширатқыларды (кофеинді қоса) қолданудан туған психика мен мінез-құлықтың бұзылулары. Делирий қабаттасқан абстиненттік жағдай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ширатқыларды (кофеинді қоса) қолданудан туған психика мен мінез-құлықтың бұзылулары. Психоздық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ширатқыларды (кофеинді қоса) қолданудан туған психика мен мінез-құлықтың бұзылулары. Амнезиялық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ширатқыларды (кофеинді қоса) қолданудан туған психика мен мінез-құлықтың бұзылулары. Резидуалдық және мәулет психоздық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ширатқыларды (кофеинді қоса) қолданудан туған психика мен мінез-құлықтың бұзылулары. Психиканың басқа бұзылулары мен мінез-құлықтың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ширатқыларды (кофеинді қоса) қолданудан туған психика мен мінез-құлықтың бұзылулары. Психиканың бұзылулары мен мінез-құлықтың бұзылуы,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Галлюциногендерді қолданудан туған психика мен мінез-құлықтың бұзылулары. Жіті уыттану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Қолдану шақырылған галлюциногендердiң психикалық және жүрiс-тұрыс бұзылулары, қатерлi қолдану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Галлюциногендерді қолданудан туған психика мен мінез-құлықтың бұзылулары. Тәуелділік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Галлюциногендерді қолданудан туған психика мен мінез-құлықтың бұзылулары. Абстиненттік жағдай ""бас жазу"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Галлюциногендерді қолданудан туған психика мен мінез-құлықтың бұзылулары. Делирий қабаттасқан абстиненттік жағдай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Галлюциногендерді қолданудан туған психика мен мінез-құлықтың бұзылулары. Психоздық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Галлюциногендерді қолданудан туған психика мен мінез-құлықтың бұзылулары. Амнезиялық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Галлюциногендерді қолданудан туған психика мен мінез-құлықтың бұзылулары. Резидуалдық және мәулет психоздық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Галлюциногендерді қолданудан туған психика мен мінез-құлықтың бұзылулары. Психиканың басқа бұзылулары мен мінез-құлықтың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Галлюциногендерді қолданудан туған психика мен мінез-құлықтың бұзылулары. Психиканың бұзылулары мен мінез-құлықтың бұзылуы,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Темекіні қолданудан туған психика мен мінез-құлықтың бұзылулары. Жіті уыттану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Темекіні қолданудан туған психика мен мінез-құлықтың бұзылулары. Зиянды қолдану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Темекіні қолданудан туған психика мен мінез-құлықтың бұзылулары, тәуелділік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Темекіні қолданудан туған психика мен мінез-құлықтың бұзылулары. Абстиненттік жағдай ""бас жазу"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Темекіні қолданудан туған психика мен мінез-құлықтың бұзылулары. Делирий қабаттасқан абстиненттік жағдай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Темекіні қолданудан туған психика мен мінез-құлықтың бұзылулары. Психоздық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Темекіні қолданудан туған психика мен мінез-құлықтың бұзылулары, амнестический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Темекіні қолданудан туған психика мен мінез-құлықтың бұзылулары. Резидуалдық және мәулет психоздық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Темекіні тұтынумен туындаған басқа да психикалық және мінез-құлық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Темекіні тұтынумен туындаған анықталмаған психикалық және мінез-құлық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Ұшқыш еріткіштерді қолданудан туған психика мен мінез-құлықтың бұзылулары. Жіті уыттану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Ұшқыш еріткіштерді қолданудан туған психика мен мінез-құлықтың бұзылулары. Зиянды қолдану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Ұшқыш еріткіштерді қолданудан туған психика мен мінез-құлықтың бұзылулары. Тәуелділік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Ұшқыш еріткіштерді қолданудан туған психика мен мінез-құлықтың бұзылулары. Абстиненттік жағдай ""бас жазу"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Ұшқыш еріткіштерді қолданудан туған психика мен мінез-құлықтың бұзылулары. Делирий қабаттасқан абстиненттік жағдай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Ұшқыш еріткіштерді қолданудан туған психика мен мінез-құлықтың бұзылулары. Психоздық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Ұшқыш еріткіштерді қолданудан туған психика мен мінез-құлықтың бұзылулары. Амнезиялық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Ұшқыш еріткіштерді қолданудан туған психика мен мінез-құлықтың бұзылулары. Резидуалдық және мәулет психоздық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Ұшқыш еріткіштерді қолданудан туған психика мен мінез-құлықтың бұзылулары. Психиканың басқа бұзылулары мен мінез-құлықтың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Ұшқыш еріткіштерді қолданудан туған психика мен мінез-құлықтың бұзылулары. Психиканың бұзылулары мен мінез-құлықтың бұзылуы,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есірткі заттарды бір уақытта қолдану мен басқа психоблесенді заттарды пайдаланудан туған психика мен мінез-құлықтың бұзылулары. Жіті уыттану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есірткі заттарды бір уақытта қолдану мен басқа психоблесенді заттарды пайдаланудан туған психика мен мінез-құлықтың бұзылулары. Зиянды қолдану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есірткі заттарды бір уақытта қолдану мен басқа психоблесенді заттарды пайдаланудан туған психика мен мінез-құлықтың бұзылулары. Тәуелділік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есірткі заттарды бір уақытта қолдану мен басқа психоблесенді заттарды пайдаланудан туған психика мен мінез-құлықтың бұзылулары. Абстиненттік жағдай ""бас жазу"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есірткі заттарды бір уақытта қолдану мен басқа психоблесенді заттарды пайдаланудан туған психика мен мінез-құлықтың бұзылулары. Делирий қабаттасқан абстиненттік жағдай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есірткі заттарды бір уақытта қолдану мен басқа психоблесенді заттарды пайдаланудан туған психика мен мінез-құлықтың бұзылулары. Психоздық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есірткі заттарды бір уақытта қолдану мен басқа психоблесенді заттарды пайдаланудан туған психика мен мінез-құлықтың бұзылулары. Амнезиялық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есірткі заттарды бір уақытта қолдану мен басқа психоблесенді заттарды пайдаланудан туған психика мен мінез-құлықтың бұзылулары. Резидуалдық және мәулет психоздық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есірткі заттарды бір уақытта қолдану мен басқа психоблесенді заттарды пайдаланудан туған психика мен мінез-құлықтың бұзылулары. Психиканың басқа бұзылулары мен мінез-құлықтың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есірткі заттарды бір уақытта қолдану мен басқа психоблесенді заттарды пайдаланудан туған психика мен мінез-құлықтың бұзылулары. Психиканың бұзылулары мен мінез-құлықтың бұзылуы,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Параноидтық щизофрения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Геберфрениялық шизофрения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Кататониялық шизофрения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Нақтыланбаған шизофрения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Шизофрениядан кейінгі депрессия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Шизофренияның қарапайым типі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Шизофренияның басқа типі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шизофрения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Шизотиптік бұзылыс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Псевдоневроздық (невроз тәріздес) шизофрения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Псевдописхопатиялық (психопат тәріздес) шизофрения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Щизотиптік тұғалық бұзылыс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шизотиптік бұзылыс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Сандырақтық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созылмалы сандырақтық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созылмалы сандырақтық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Шизофрения симптомдарынсыз жіті полиморфты психоздық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Шизофрения симптомдары қабаттасқан жіті полиморфты   психоздық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Шизофренияға ұқсас жіті психоздық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негізінен сандырақтық жіті психоздық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жіті және өткінші психоздық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жіті және өткінші психоздық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Индуциялық сандырақтық бұзылыс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Шизоаффективтік бұзылу, маниакальдық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Шизоаффекттік бұзылу, депрессиялық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Шизоаффективтік бұзылу, аралас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шизоаффективтік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шизоаффективтік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органикалық емес психоздық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органикалық емес психоз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Психоз симптомдарынсыз мания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Психоз симптомдары қабаттасқан мания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маниакальды эпизодтар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маниакальды эпизод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Биполярлық аффективтік бұзылу, гипоманияның ағымдағы эпизоды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Биполярлық аффективтік бұзылу, психоз симптомдарынсыз манияның ағымдағы эпизоды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Биполярлық аффективтік бұзылу, психоз симптомдары қабаттасқан манияның ағымдағы эпизоды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Биполярлық аффективтік бұзылу, психоз симптомдарынсыз жеңіл немесе қалыпты депрессияның ағымдағы эпизоды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Биполярлық аффективтік бұзылу, психоз симптомдарынсыз ауыр депрессияның ағымдағы эпизоды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Биполярлық аффективтік бұзылу, психоз симптомдары қабаттасқан ауыр депрессияның ағымдағы эпизоды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Биполярлық аффективтік бұзылу, аралас сипатты ағымдағы эпизоды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биополярлы аффективті бұзылыстар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биполярлық аффективтік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Орташа дәрежедегі депрессиялық эпизод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Психоз симптомдарынсыз ауыр дәрежелі депрессиялық эпизод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Психоз симптомдары қабаттасқан ауыр дəрежелі депрессиялық эпизод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депрессиялық эпизодтар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депрессиялық эпизодтар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Рекуренттік депрессиялық бұзылу, психоз симптомдарынсыз, ауыр дәрежелі ағымдағы эпизод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Рекуренттік депрессиялық бұзылу, психоз симптомдары қабаттасқан ауыр дәрежелі ағымдағы эпизод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рекуррентті депрессиялық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рекуренттік депрессиялық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Көңіл-күйдің анықталмаған орнықты бұзылулары [аффективтік]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рекуррентті көңіл-күй бұзылыстары [аффективтік]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Көңіл-күйдің анықталған басқабұзылулары [аффективтік]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Көңіл-күйдің анықталмаған бұзылулары [аффективтік]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Агорафобия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 фобби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(оқшауланған) фобби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фобиялық қобалжу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Дүрбелеңдік бұзылу [эпизодтық пароксизмалық абыржушылық]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Жайылған қобалжу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Абыржулық жəне депрессиялық аралас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аралас абыржулық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абыржулық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абыржулық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Басымырақ жабысқақ ойлар мен ойланулар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Басымырақ компульсивті іс-əрекет [жабысқақ салттық   əрекеттер]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Аралас жалықтырғыш ойлар мен іс-әрекеттер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обсессивті-компульсивті бұзылыстар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обессивті-компульсивті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Күйзелуге ушыққан серпіліс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Жарақаттан кейінгі күйзелулік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Бейімделу реакцияларының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 күйзеліске басқа серпілістер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 стресске анықталмаған реакция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Диссоциациялық амнезия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Диссоциациялық фуга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Диссоциациялық мелшию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 пен сезім жетегінде кету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Диссоциациялық қимылдық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Диссоциациялық селкілдектер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Диссоциациялық анестезия немесе сезімдік түйсіктің жоғалуы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Аралас диссоциациялық [өзгерулік]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диссоциациялық [өзгерулік]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диссоциациялық [өзгерулік]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Соматикаланған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Сараланбаған соматопішімді бұзылыстар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Ипохондриялық бұзылыстар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Вегативті нерв жүйесінің соматопішімді дисфункциясы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Тұрақты соматопішімді ауырсыну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соматопішімді бұзылыс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соматоформалы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Жүйе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Деперсонализация-дереализация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невроздық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анорексия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Атипиялық нерв анорексиясы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булимиясы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Атипиялық нерв булимиясы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психологиялық бұзылыстармен байланысты тамақты шамадан тыс жеу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Тоамақтанудың басқа бұзылыстары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босанудан кейінгі кезеңмен байланысты психикалық бұзылулар мен мінез-құлықтың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босанудан кейінгі кезеңмен байланысты психикалық басқа бұзылулар мен мінез-құлықтың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психикалық анықталмаған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бұзылулармен немесе аурулармен байланысты психологиялық жəне мінез-құлықтық факторлар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параноидтық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шизоидтық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диссоциалдық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эмоционалды анықталмаған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долылық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ананкастикалық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қобалжу (жалтарған)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басқа ерекше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аралас және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аралас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тұлғаның мазасыздығын тудыратын өзгерістер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Катастрофаны ойлағаннан кейін тұрақты тұлғаның өзгерісі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Психикалық аурудан кейінгі тұлғаның тұрақты өзгерісі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басқа тұрақты өзгерісі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анықталмаған тұрақты өзгерісі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Құмар ойындарға патологиялық тарту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Өртке патологиялық тарту (пиромания)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Ұрлыққа патологиялық тарту (клептомания)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Трихотилломания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Дағдылар мен қызығушылықтардың басқа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сәйкестендірудің анықталмаған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Эсгибиционизм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Педофилия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Садомазохизм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таңдаудың көптеген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артық көрудің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Жеңіл дәрежелі ақыл-кемдігі. Мінез-құлық бұзылуының жоқтығы немесе әлсіз көрінгеніне сілтемемен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Жеңіл дәрежелі ақыл-кемдігі. Күтім мен емдеуді талап ететін мінез-құлықтың айтарлықтай бұзылуы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Жеңіл дәрежелі ақыл-кемдігі. Мінез-құлықтың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Жеңіл дәрежелі ақыл-кемдігі. Мінез-құлық бұзылуына сілтемесіз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 бұзылуының жоқтығы немесе əлсіз көрінуіне сілтемемен орташа ақыл кемдігі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Күтім мен емдеуді талап ететін мінез-құлықтың айтарлықтай бұзылуы бар орташа ақыл кемдігі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Мінез-құлықтың басқа бұзылулары бар орташа ақыл кемдігі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Мінез-құлықтың бұзылысын көрсетпей қалыпты ақыл кемдігі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 ақыл кемдігі мінез-құлықтың бұзылысы байқалмайды немесе әлсіз байқалады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 ақыл кемдігі. Күтім мен емдеуді талап ететін мінез-құлықтың айтарлықтай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 ақыл кемдігі, мінез-құлықтың басқа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 ақыл кемдігі, мінез-құлықтың бұзылуын көрсетпей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Ақылдың терең кемдігі мінез-құлықтың бұзылысының болмауын немесе әлсіз айқындылығын көрсете отырып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Ақылдың терең кемдігі. Күтім мен емдеуді талап ететін мінез-құлықтың айтарлықтай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Ақылдың терең кемдігі, мінез-құлықтың басқа да бұзылулы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 кемдігінің басқа пішіндері. Күтім мен емдеуді талап ететін мінез-құлықтың айтарлықтай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Ақылдың анықталмаған кемдігі. Күтім мен емдеуді талап ететін мінез-құлықтың айтарлықтай бұзылуы требующее ухода и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 аутизмі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Атипиялық аутизм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Ретта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 естің кемдігімен және стереотипті қозғалыстармен үйлесетін гиперактивті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Асперга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Мінез-құлықтың гиперкинетикалық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Мінез-құлықтың әлеуметтендірілмеген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Мінез-құлықтың әлеуметтендірілген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Туынды оппозициялық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Мінез-құлықтың басқа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Мінез-құлықтың анықталмаған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Мінез-құлықтың депрессивті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Мінез-құлықтың және эмоцияның басқа аралас бұзылысы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мутизм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Вокализмдердің және көптеген моторлы тиктердің үйлесімі (дела Туретта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Ақылдың анықталмаған кемдігі. Күтім мен емдеуді талап ететін мінез-құлықтың айтарлықтай бұзылуы требующее ухода и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Басталуы әдетте балалық және жасөспірімдік шаққа келетін басқа анықталған эмоционалды бұзылулар және мінез-құлық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Басталуы әдетте балалық және жасөспірімдік шаққа келетін анықталмаған эмоционалды бұзылулар және мінез-құлық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бактериалды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Гриппоздық менингит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Пневмококктік менингит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Стрептококтік менингит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Стафилакоктік менингит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бактериялардан туындаған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Бактериялық анықталмаған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бактериялық аурулар барысындағы менинигит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Микоздар барысындағы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анықталған жұқпалы және паразиттік басқа аурулар барысындағы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Пиогенді емес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Қатерсіз, қайталанатын менингит [Молларе]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қоздырғыштар тудырған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жайылған 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Тропикалық спастикалық параплегия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бактериялық менингоэнцефалит пен менингомиелит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энцефалит, миелит жəне энцефаломиелит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энцефалит, миелит жəне энцефаломиелит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бактериялық аурулар барысындағы энцефалит, миелит және энцефаломиелит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вирустық аурулар барысындағы энцефалит, миелит және энцефаломиелит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жұқпалы және паразиттік аурулар барысындағы энцефалит, миелит және энцефаломиелит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аурулар барысындағы энцефалит, миелит және энцефаломиелит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ішіндегі іріңдік пен гранулема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ішіндегі іріңдік пен гранулема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Экстрадуралдық жəне субдуралдық анықталмаған іріңдік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аурулар барысындағы бас сүйек пен омыртқа ішіндегі іріңдік пен гранулема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пен омыртқа ішіндегі флебит пен тромбофлебит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қабынба ауруларының салдарлары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Мишықтық ерте атаксия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Мишықтық кеш атаксия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Тұқым қаулаушылық спастикалық параплегия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Балалардың бұлшық еттік жұлындық атрофиясы, I түрі [Вердингтің-Гоффманның]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еттік жұлындық, тұқым қуалайтын басқа атрофиялар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Қозғалтқыш невронның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еттік жұлындық басқа атрофиялар мен солар тектес синдромдар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жүйесіне басымдықпен ықпал ететін микседеме кезіндегі жүйелі атрофия (Е00.1, Е03)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Паркинсона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Қатерлі нейролептикалық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сыртқы себептер тудырған салдарлық паркинсонизм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Салдарлық паркинсонизмнің басқа пішіндері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Негіздік ганглийдердің анықталған басқа дегенерациялық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Идиопатиялық отбасылық дистония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Идиопатиялық отбасылық емес дистония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Спастикалық қисық мойын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Идиопатиялық ауыз-бет дистония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Блефароспазм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дистониялар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дистония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Эссенциалдық діріл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Дірілдің анықталған басқа пішіні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Хореяның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экстрапирамидалық және қимылдық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экстрапирамидалық және қимылдық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Альцгеймер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Кеш Альцгеймер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Альцгеймер ауруының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Aнықталмаған Альцгеймер ауруы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жүйесінің анықталған басқа дегенерациялық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Бытыраңқы беріш</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Оптиконевромиелит [Девик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жəне ушыққан дерлік геморрагиялық лейкоэнцефалит [Харст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Жайылған ушыққан миелинсізденудің анықталған басқа пішіні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жайылған жіті миелинсіздену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беріш</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Мүйізгекті дененің орталық миелинсізденуі / Центральная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понтиндік миелинолиз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миелинсіздендіруші ауруы барысындағы көлденең ушыққан 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анықталған басқа миелинсіздендіруші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анықталмаған миелинсіздендіруші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белгілі (фокальді) [парциалды] идиопатиялық эпилепсия жəне басталуы фокальді құрысу ұстамалары бар эпилепсия синдромдары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белгілі (фокальді) [парциалды] симптоматикалық эпилепсиямен қарапайым парциалды ұстамалы эпилепсия синдромдары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белгілі (фокальді) [парциалды] симптоматикалық эпилепсия мен кешенді парциалды ұстамалы эпилепсия синдромдары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Жайылған идиопатиялық эпилепсия мен эпилепсия синдромдары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Эпилепсия мен эпилепсия синдромдарының таралған басқатүрлері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Эпилепсияның ерекше синдромдары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grand mal (гранд маль) талмалары ([petit mal (петит маль)] кіші талмаларымен немесе оларсыз)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[petit mal (петит маль)] кіші талмалары, grand mal талмаларынсыз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Эпилепсияның анықталған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эпилепсия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Grand mal (гранд маль) эпилепсия статусы (құрысулық талмалардың)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Petit mal (петит маль) эпилепсия статусы (кіші талмалар)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Күрделі парциалды эпилепсия статусы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эпилепсия статусы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эпилепсия статусы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Асқынған бас сақинасы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Омыртқа-негіздік артерия жүйесінің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Grand mal (гранд маль) эпилепсия статусы (құрысулық талмалардың)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артериясы синдромы (ми сыңарының)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артерияларының көптеген жəне екі жақты синдромдары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Өтпелі соқырлық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Өтпелі ауқымды амнезия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өтпелі ишемиялық шабуылдар мен соларға байланысты синдромдар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өтпелі ишемиялық шабуыл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Милық ортаңғы артерия синдромы (I66.0†)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Алдыңғы ми артериясы синдромы (I66.1†)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ми артериясы синдромы (I66.2†)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сабауына қан құйылу синдромы (I60-I67†)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Мишыққа қан құйылу синдромы (I60-I67†)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Таза қимылдық лакуналық синдром (I60-I67†)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Таза сезгіштік лакуналық синдром (I60-I67†)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лакуналық синдромдар (I60-I67†)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Цереброваскулярлы аурулар кезіндегі мидың басқа қан-тамыр синдромы (I60-I67)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Үшкіл нерві невралгиясы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Үшкіл нервінің басқа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Белл паралич</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Иін түйінінің қабынуы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Клоникалық гемифасциалды спазм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нервісінің басқа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Иіс сезу нервісінің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Тіл-жұтқыншақ нервісінің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Кезбе нервінің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нервілерінің көптеген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нервілерінің анықталған басқа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Өспелер кезінде бас сүйек нервілерінің көптеген зақымданулары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өрімінің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Бел-сегізкөз өрімінің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мойын түбіршіктерінің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кеуде түбіршіктерінің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бел-сегізкөз түбіршіктерінің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түбіршіктері мен өрімдерінің басқа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түбіршіктері мен өрімдерінің анықталмаған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Қатерлі ісік кезінде, нерв қабықтарын және шиеленісті басу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 аралық дисклердің бұзылысы кезінде нерв қабықтарын және шиеленісті басу (М50-М51)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Спондилез кезінде нерв қабықтарын және шиеленісті басу (М47.-)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аурулар кезінде жүйке тамырлары мен өрімдерінің қысылуы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өзегі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нервінің басқа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нервісінің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Кәрі жілік нервісінің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басқа мононевропатиялары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Шонданай нервісінің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Тізеасты бүйірлік нервісінің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Тілерсек өзегінің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нервісінің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Көптеген мононеврит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Мононевропатияның анықталған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Идиопатиялық ушығушы невропатия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Гийен-Барре синдромы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қабынба полиневропатиялар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қабынба невропатия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Myasthenia gravis (ауыр миастения)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немесе жүре біткен миастения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Нерв-бұлшық ет синапсының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 дистрофиясы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Миотониялық бұзылыс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Өспелік зақымдану барысындағы миастениялық синдромдар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Спастикалық церебралды сал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Спастикалық диплегия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 гемиплегиясы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Диаскинтесттік церебралды сал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Атаксиялық церебралды сал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Балалардың церебралдық паралич ауруының басқа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Балалардың анықталмаған церебралдық паралич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Әлсіз параплегия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Спастикалық параплегия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параплегия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Әлсіз тетраплегия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Спастикалық тетраплегия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Ұштасқан гидроцефалия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Обструкциялық гидроцефалия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Қалыпты қысымды гидроцефалия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Жарақаттан кейінгі анықталмаған гидроцефалия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гидроцефалия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Уыттану энцефалопатиясы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энцефалопатия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қысылуы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ісінуі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Рейе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анықталған басқа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жұқпалы және паразиттік аурулар (A00-B99†) барысындағы гидроцефалия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Өспелік аурулар кезіндегі гидроцефалия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аурулар барысындағы гидроцефалия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аурулар барысындағы мидың анықталған басқа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Сирингомиелия мен сирингобульбия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Тамырлық миелопатиялар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анықталмаған қысылуы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анықталған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анықталмаған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Ми-жұлын сұйықтығының [ликворея] ағып бітуі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ми қабығының зақымдалуы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анықталған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анықталмаған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пункциясы кезінде, церебро жұлынды сұйықтық 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пункциясына басқа реакция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Қарыншаларды тамырластырудан кейінгі бас сүйекішілік гипертензиясы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ем шаралардан кейінгі нерв жүйесінің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Гордеолум мен қабақтың басқа терең қабынулары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шарасының жіті қабынуы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Экзофтальмиялық жағдайлар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шарасының ішке кірген жарақатының салдарынан, алынбаған, бұрын көзге түскен бөгде дене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аурулар кезінде көз ұясының паразиттік инвазиясы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склералық зақымданулар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қабықтың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Интерстициалды (стромалы) жəне терең кератит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қабықтың жаңадан тамырлануы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Жабысқақ лейкома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қабықтың басқа орталық бұлдырауы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қабықтың басқа тіліктері мен бұлдырауы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қабықтың анықталмаған тіліктері мен бұлдырауы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Буллалы кератопатия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қабықтың басқа ісінулері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 қабықтарының өзгерулері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 дегенерациясы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қабықтың тұқым қуалайтын дистрофиялары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Кератоконус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 пішінінің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қабықтың анықталған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және жітілеу иридоциклит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иридоциклит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иридоциклиттер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иридоциклит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Гифема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Нұрлы қабық пен кірпікті дененің тамырлық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Нұрлы қабық пен кірпікті дененің дегенерациясы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Нұрлы қабықтың, кірпікті дененің және көздің алдыңғы камерасының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Қарашық жарғақшалары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Нұрлы қабық пен кірпікті дененің жабысқақтары мен жарылуларының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Нұрлы қабық пен кірпікті дененің басқа айқындалған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жұқпалы аурулар барысындағы иридоциклит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Асқынған катаракта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заттар тудырған катаракта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Салдарлық катаракта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катракта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бұршағының болмауы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Көзбұршақтың буынынан шығуы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тамырлы қабығының қан құйылу мен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тамырлы қабығының сылынуы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тамырлы қабығының басқа анықталған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жұқпалы және паразиттік аурулар барысындағы хориоретиналдық қабынулар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аурулар барысындағы хориоретиналдық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Торқабықтың жыртылу қабаттасқан ажырауы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Торқабықтың сірілі бөлінуі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Тор қабықтың сылынусыз ретиналдық жыртылулары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Торқабықтың тракциялық сылынуы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Торқабық сылынуының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Өтпелі ретиналдық артериялық окклюзия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ретиналдық артериялық окклюзия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ретиналдық артериялық окклюзиялар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ретиналдық тамырлық окклюзиялар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ретиналдық тамырлық окклюзия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Фондық ретинопатия мен ретиналдық тамырлық өзгерістер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Преретинопатия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пролиферациялық ретинопатия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Макула мен артқы полюстің дегенерациясы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 ретиналдық дегенерациясы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Тұқым қуалайтын ретиналдық дистрофиялар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Ретиналдық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Торқабық қабаттарының ыдырауы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ретиналдық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Диабеттік ретинопатия (E10-E14†)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Глаукомаға күдік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Бастапқы ашық үшбұрышты глаукома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Бастапқы жабық үшбұрышты глаукома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Жарақаттан кейінгі екінші глаукома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қабыну ауруы салдарынан қайталама Глаукома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басқа аурулары салдарынан қайталама глаукома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глаукома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Эндокриндік жүйе ауруларындағы, тамақтанудың бұзылуларындағы және зат алмасу бұзылуларындағы Глаукома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аурулар барысындағы глаукома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 тәрізді дененің түсуі (пролапс)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 тəрізді денеге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 денесіндегі кристалды шөгінділер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Стелоидты дененің басқа бұлдырлығы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веноздық аурулар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Іріңді эндофтальмит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эндофтальмиттер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Дегенеративті миопия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алмасының басқа дегенеративті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гипотензиясы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алмасының дегенеративті жағдайлары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Алынбаған (көзге бұрын түскен) магнитті бөгде дене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Неудаленное (бұрыннан попавшее көз) немагнитное инородное тело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алмасының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Оптикалық Неврит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көру жүйкесінің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Оптикалық нервтің атрофиясы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Оптикалық жүйке дискісінің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жолдарының басқа бөлімдерінің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Төртінші (блок) нервтің сал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паралитикалық страбизм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паралитикалық страбизм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Конвергентті Достық страбизм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Дивергентті Достық страбизм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страбизм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Страбизмнің басқа анықталған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Гиперметропия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Катаракта хирургиясынан кейінгі веноздық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серозды отит медиасы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шырышты отит медиасы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созылмалы іріңді отит медиасы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туботимпанальді іріңді отит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эпитимпано-антральды іріңді отит медиасы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созылмалы іріңді отит медиасы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отит медиасы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түтігінің қабынуы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мастоидит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мастоидит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Петрозит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құлақтың холестеатомасы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жарғағының орталық перфорациясы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Дабыл жарғағының аттик аймағында тесілуі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Дабыл жарғағының басқа жиектік тесілулері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Дабыл жарғағының басқа тесілулері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дабыл жарғағының перфорациясы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мирингит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Тимпаносклероз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құлақтың жабысқақ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сүйекшелерінің жыртылуы мен орны ауысуы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сүйекшелерінің жүре біткен басқа ақаулары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 полипі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 пен емізік тəрізді өсіндінің басқа анықталған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 пен емізік тәрізді өсіндінің анықталмаған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Сопақ терезені қамтыған, облитерациясыз отосклероз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Сопақ терезені қамтыған, облитерациялы отосклероз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Кохлеарлық отосклероз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Отосклероздың басқа пішіндері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Отосклероз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Меньер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Қатерсіз параксизмалық бас айналу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Вестибулярлық аппарат қызметінің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Лабиринтит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Кондукциялық, екі жақты есту қабылетінен айырылу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Екінші жақтағы құлақтың естуі қалыпты, кондукциялық бір жақты есту қабілетінен айырылу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кондукциялық есту қабілетінен айырылу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Нейросенсорлық, екі жақты есту қабылетінен айырылу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Екінші жақтағы құлақтың естуі қалыпты, нейросенсорлық бір жақты есту қабілетінен айырылу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Аралас, кондуциялық жəне нейросенсорлық екі жақты құлақ мүкістігі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Екінші жақтағы құлақтың естуі қалыпты, аралас кондуциялық және нейросенсорлық бір жақты құлақ мүкістігі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аралас кондуциялық және нейросенсорлық құлақ Мүкістігі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нервісінің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Құлақтың басқа анықталған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қатыстырылуы туралы ескертілмеген ревматикалық қызба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Ревматикалық жіті перикардит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Ревматикалық жіті эндокардит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Ревматикалық жіті миокардит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ревматикалық басқа жіті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анықталмаған ревматикалық жіті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қатыстырылған ревматикалық хорея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қатыстырылмаған ревматикалық хорея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 жармалы қақпақшаның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 жармалы қақпақшаның ревматикалық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 жармалы қақпақшаның жеткіліксіздік қабаттасқан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 жармалы қақпақшаның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 жармалы қақпақшаның анықталмаған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Қолқаның ревматикалық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қақпақшасының ревматикалық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қақпақшасының ревматикалық жеткіліксіздік қабаттасқан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қақпақшасының ревматикалық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қақпақшасының ревматикалық анықталмаған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жармалы қақпақшаның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жармалы қақпақшаның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жармалы қақпақшаның жеткіліксіздік қабаттасқан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жармалы қақпақшаның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жармалы қақпақшаның анықталмаған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 жармалы және қолқа қақпақшаларының тіркескен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 жармалы және үш жармалы қақпақшалардың тіркескен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және үш жармалы қақпақшалардың тіркескен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 жармалы, қолқа және үш жармалы қақпақшалардың тіркескен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Қақпақшалардың басқа көптеген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Қақпақшалардың көптеген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Ревматикалық миокардит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Эндокардтың ревматикалық аурулары, қақпақша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Ревматикалық созылмалы перикардит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ревматикалық анықталған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ревматикалық анықталмаған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Эссенциальді (бастапқы)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функциясының жетіспеушілігімен жүректің (тұрып қалған) басым зақымдануы бар гипертензивті (гипертониялық)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функциясының (іркілулік) жеткіліксіздігінсіз, негізінен жүректі зақымдайтын гипертензиялық [гипертониялық]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функциясы жеткіліксіздігі қабаттасқан негізінен бүйректі зақымдайтын гипертензиялық [гипертониялық]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функциясы жеткіліксіздігінсіз, негізінен бүйректі зақымдайтын гипертензиялық [гипертониялық]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функциясының жетіспеушілігімен жүректің және бүйректің (тұрып қалған) басым зақымдануы бар гипертензивті (гипертониялық)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функциясының жетіспеушілігі бар жүректің және бүйректің басым зақымдануы бар гипертензивті (гипертониялық)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функциясының (іркілістік) жеткіліксіздігі мен бүйрек   функциясының жеткіліксіздігі қабаттасқан жүрек пен бүйректі   басымырақ зақымдайтын гипертензиялық [гипертониялық]ауру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Негізінен жүрек пен бүйректі зақымдайтын анықталмаған гипертензиялық [гипертониялық]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Реноваскулалық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басқа зақымдануларына қатысы бойынша салдарлық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салдарлық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Тұрақсыз стенокардия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Құжат түрінде расталған ұстамасы бар стенокардия (нұсқалық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қыспасының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анықталмаған қыспасы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алдыңғы қабырғасының ушыққан трансмуральдық инфаргі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төменгі қабырғасының ушыққан трансмуральдық инфаргі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басқа орналасу орны анықталған ушыққан трансмуральдық инфаргі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орналасу орны анықталмаған ушыққан трансмуральдық инфаргі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Миокардтың ушыққан эндокард асты инфаргі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анықталмаған ушыққан инфаргі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алдыңғы қабырғасының қайталанған инфаргі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астыңғы қабырғасының қайталанған инфаргі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басқа орналасу орны анықталған, қайталанған миакард инфаргі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басқа орналасу орны анықталмаған, қайталанған миакард инфаргі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Гемоперикард ушыққан миокард инфаргінің ең жақын асқынуы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Жүрекше аралық қалқаның ақауы миокард жіті инфаргінің өтпелі асқынуы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Қарынша аралық қалқаның ақауы миокард ушыққан инфаргінің өтпелі асқынуы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қабырғасының гемоперикардсыз жарылуы ушыққан миокард инфаргінің ағымдағы асқынуы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Сіңірлік жіпшенің (хорданың) үзілуі миокард жіті инфаргінің өтпелі асқынуы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Бүртікті бұлшық еттің жыртылуы миокард жіті инфаргінің өтпелі асқынуы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Жүрекшенің, жүрекше құлақшасының жəне жүрек қарыншасының тромбозы ушыққан миокард инфаргінің ағымдағы асқынуы ретінде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миокард инфаргінің ағымдағы басқа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Миокард инфаргіне душар етпейтін коронарлық тромбоз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Дресслер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ушыққан ишемиялық ауруының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анықталмаған ушыққан ишемиялық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Жүрек-тамырлардың беріштену ауруы, осылай сипатталған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беріштену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Бұрын болған миокард инфаргі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аневризмасы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Коронарлық артерияның аневризмасы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Ишемиялық кардиомиопатия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Миокардтың симптомсыз ишемиясы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хронической ишемической болезни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анықталмаған созылмалы ишемиялық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өкпелік жүрек туралы ескертілген өкпе эмболиясы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өкпелік жүрек туралы ескертілмеген өкпе эмболиясы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Өкпелік бастапқы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Өкпе-жүрек функциялары жеткіліксіздігінің басқа анықталған пішіндері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Өкпе-жүрек функцияларының анықталмаған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тамырларының артерия-веналық жыланкөзі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Өкпе артериясының аневризмасы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тамырларының басқа анықталған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Идиопатиялық тəн емес, ушыққан перикардит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Жұқпалы перикардит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перикардиттің басқа пішіндері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ушыққан перикардит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жабысқақ перикардит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Созылмалы қысқыш перикардит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гемоперикард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Жүрекқап жалқығы (қабынбалық емес)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Жүрекқаптың басқа анықталған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Жүрекқаптың анықталмаған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бактериялық аурулар барысындағы перикардит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жұқпалы және паразиттік аурулар барысындағы перикардит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аурулар барысындағы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жəне ушыққан дерлік жұқпалы эндокардит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ушыққан эндокардит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 жармалық (қақпақшалық) функция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 жармалы қақпақшаның түсіп кетуі [ақтарылуы]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 жармалы қақпақшаның ревматикалық емес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 жармалы қақпақшаның ревматикалық емес басқа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 жармалы қақпақшаның ревматикалық емес анықталмаған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Қолқалық (қақпақшалық) тарылу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Қолқалық (қақпақшалық) функция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Қолқалық (қақпақшалық) функция жеткіліксіздігі қабаттасқан тарылу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қақпақшасының басқа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қақпақшасының анықталмаған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жармалы қақпақшаның ревматикалық емес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жармалы қақпақшаның ревматикалық емес функциясының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жармалы қақпақшаның ревматикалық емес функция жеткіліксіздігі қабаттасқан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жармалы қақпақшаның ревматикалық емес басқа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 қақпақшасының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 қақпақшасы функциясының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 қақпақшасының функция жеткіліксіздігі қабаттасқан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 қақпақшасының басқа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Эндокардит, қақпақша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Жұқпалы миокардит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Оқшауланған миокардит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миокардиттің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ушыққан миокардит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бактериялық аурулар барысында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вирусты аурулар барысындағы жіті миокардит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жұқпалы және паразиттік аурулар барысындағы жіті миокардит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аурулар барысындағы жіті миокардит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Кеңейткіш кардиомиопатия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Обструктивті гипертрофиялық кардиомиопатия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гипертрофиялық кардиомиопатия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Эндокард фиброэластозы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Рестрикциялық (шектелу) басқа кардиомиопатия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Алкогольдік кардиомиопатия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заттар мен басқа сыртқы факторлардың әсерімен шартталған кардиомиопатия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кардиомиопатиялар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кардиомиопатия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Бірінші дәрежелі жүрекше-қарыншалық бөгеуі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Екінші дәрежелі жүрекше-қарыншалық бөгеуі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жүрекше-қарыншалық блокада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Буданың сол аяғының артқы тармағыныәң бөгеуі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Буданың басқа және анықталмаған бөгеулері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Буданың сол аяғының анықталмаған бөгеуі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будалық бөгеу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будалық бөгеу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Тән емес қарынша ішілік бөгеу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басқа анықталған бөгеуі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қозу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Өткізгіштіктің басқа анықталған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қызметін сəтті қайта қалпына келтірілуімен аяқталған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Кенеттен болған жүрек өлімі, осылай сипатталған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анықталмаған тоқтауы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 оралатын қарынша ырғақсыздығы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Қарынша үстілік тахикардия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Қарыншы тахикардиясы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ұстамалы тахикардия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Жүрекшелердің фибрилляциясы мен лүпілдеуі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Атриальды пароксизмальды фибрилляция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Тұрақты атриальды фибрилляция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атриальды фибрилляция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Әдеттегі атриальды діріл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Атриальды атриальды діріл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Атриальды Фибрилляция және анықталмаған атриальды діріл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Жүрекшелердің фибрилляциясы мен лүпілдеуі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Жүрекшелердің уақытынан бұрын полюссізденуі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Қосылудан шығатын, уақытынан бұрын полюссіздену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Қарыншалардың уақытынан бұрын полюссізденуі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және анықталмаған уақытынан бұрын полюссіздену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Қойнау түйінінің əлсіздігі синдромы [тахикардии-брадикардии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ырғағының анықталған басқа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ырғағының анықталмаған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функциясының іркілістік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 жақ қарынша функциясының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функциясының анықталмаған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қалқасының жүре пайда болған ақауы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желі сіңірінің үзілуі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емізік бұлшық етінің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жүрек іші тромбозы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анық белгіленбеген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Каротидтік қойнау мен ашадан мидың торлы қабығының астына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Милық ортаңғы артериядан мидың торлы қабығының астына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Алдыңғы дəнекерлік артериядан мидың торлы қабығының астына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дəнекерлік артериядан мидың торлы қабығының астына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Негіздік артериядан мидың торлы қабығының астына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ішілік басқа артериялардан мидың торлы қабығының астына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ішілік анықталмаған артериядан мидың торлы қан құйылуы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ішілік басқа артериялардан мидың торлы қабығының астына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торлы қабығының астына басқа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торлы қабығының астына қан құйылу,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сыңары қыртысының астына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сыңарының қыртысына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сыңарына қан құйылу,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сабауының ішіне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Мишық ішіне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қарыншасы ішіне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ішінде көп орынды қан құйылулар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ішіне басқа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ішіне қан құйылу,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қатты қабығының астына қан құйылу (ушыққан) (жарақаттық емес)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қатты қабығының жарақаттық емес анықталмаған қан құйылулар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ішілік қан құйылу, анықталмаған (жарақаттық емес)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Прецеребралды артерияның тромбозы тудырған ми инфаргі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Прецеребралды артерияның эмболиясы тудырған ми инфаргі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Прецеребралды артерияның анықталмаған бітелуі немесе тарылуы тудырған ми инфаргі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артерияларының тромбозы тудырған ми инфаргі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артерияларының эмболиясы тудырған ми инфаргі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артерияларының анықталмаған бітелуі немесе тарылуы тудырған ми инфаргі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веналарының тромбозы тудырған ми инфаргі, ірің текті емес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басқа инфаргі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анықталмаған инфаргі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құйылу немесе инфаркт ретінде анықталмаған миға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инфаргін тудырмайтын омыртқа артериясының бітелуі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инфаргін тудырмайтын негізгі артерияның бітелуі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инфаргін тудырмайтын ұйқы артериясының бітелуі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инфаргін тудырмайтын прецеребралдық артериялардың көптеген жəне екі жақтық бітелуі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инфаргін тудырмайтын басқа прецеребралдық артериялардың бітелуі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инфаргін тудырмайтын басқа анықталмаған прецеребралдық артерияның бітелуі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ортаңғы артериясының бітелуі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алдыңғы артериясының бітелуі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артқы артериясының бітелуі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Мишық артерияларының бітелуі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артерияларының көптеген жəне екі жақты бітелуі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басқа артериясының бітелуі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инфаргін тудырмайтын мидың анықталмаған артериясының бітелуі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артерияларының үзілмей, қабаттарының ажырауы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Церебралдық жарылмаған аневризма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беріштенуі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Үдемелі тамырлық лейкоэнцефалопатия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Гипертензиялық энцефалопатия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Мойамойа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ішілік вена жүйесінің іріңсіз тромбозы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айдарлдарда жіктелмеген ми артерииті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тамырларының анықталған басқа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Ми-тамырлық анықталмаған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торлы қабығының астына қан құйылуының салдарлары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ішіне қан құйылудың салдарлары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жарақаттық емес бас сүйек ішіне қан құйылудың салдарлары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инфаргінің салдарлары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құйылу немесе ми инфаргі ретінде миға қан құйылудың анықталмаған салдарлары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Ми-тамырдың басқа және анықталмаған ауруларының салдарлары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беріштенуі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артериясының беріштенуі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Қол-аяқ артерияларының беріштенуі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артериялардың беріштенуі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 таралған және анықталмаған беріштену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қабаттарының ажырауы (кез келген бөлігінің)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Қолқаның кеуделік бөлігінің жарылған аневризмасы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Қолқаның кеуделік бөлігінің жарылуы туралы ескертілмеген аневризмасы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қолқасының жарылған аневризмасы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қолқасының жарылуы туралы ескертілмеген аневризмасы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және құрсақ қолқаларының жарылған аневризмасы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және құрсақ қолқаларының жарылуы ескертілмеген аневризмасы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Қолқаның жарылған орналасуы анықталмаған аневризмасы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Жарылуы туралы ескертілмеген, орналасуы анықталмаған қолқа аневризмасы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артериясының аневризмасы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артерияларының аневризмасы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артериясының аневризмасы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Мықын артериясының аневризмасы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артерияларының аневризмасы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Артериялардың және басқа прецеребралдық артериялардың аневризмасы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Омыртқалы артерияның аневризмасы және шарбылануы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артериялардың аневризмасы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аневризма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Рейно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 қуысын бітеулендіретін тромбангиит [Бюргер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 тамырлардың анықталған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Шеткі тамырлардың анықталмаған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қолқасының эмболиясы мен тромбозы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Қолқаның басқа жəне анықталмаған бөлімдерінің эмболиясы мен тромбозы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артерияларының эмболиясы мен тромбозы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артерияларының эмболиясы мен тромбозы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Қол-аяқ артерияларының анықталмаған эмболиясы мен тромбозы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Мықын артериясының эмболиясы мен тромбозы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артериялардың эмболиясы мен тромбозы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артериялардың эмболиясы мен тромбозы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Артерия-веналық жүре пайда болған жыланкөз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Артериялардың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Артериялардың үзілуі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Артерияның бұлшық еттік және дәнекер тіндік дисплазиясы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қолқасының құрсақтық сабауының жаншылу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 некрозы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артериит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Артериялар мен артериолалардың басқа анықталған өзгерулері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Невус ісік емес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аурулар кезіндегі аорта аневризмасы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аурулар барысындағы қолқаның қабынуы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үстіртін тамырларының флебиті мен тромбофлебиті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венасының флебиті мен тромбофлебиті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терең тамырларының флебиті мен тромбофлебиті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орындарда орналасқан флебит пен тромбофлебит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Бадд-Киари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Көшпелі тромбофлебит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Қуыс венаның эмболиясы мен тромбозы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венасының эмболиясы мен тромбозы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венаның эмболиясы мен тромбозы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венаның эмболиясы мен тромбозы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веналарының ойық жаралы варикоздық кеңеюі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веналарының қабынуы қабаттасқан варикоздық кеңеюі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веналараның ойық жара мен қабыну қабаттасқан варикоздық кеңею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аяқтың варикозды тамырлары ойық жарасыз және қабынусыз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кету қабаттасқан өңеш веналарының варикоздық кеңеюі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варикозды тамырлары қан кетусіз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Ұманың көктамырларының варикозды кеңеюі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веналарының варикозды кеңеюі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варикозды тамырлары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да нақтыланған көктамырлардың варикозды кеңеюі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Постфлебиттік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Тамырлардың басуы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Веноздық жеткіліксіздік (созылмалы) (шеткергі)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Тəн емес шажырқай лимфадениті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лимфалық ісіну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тамырының қабынуы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тамырлары мен лимфа түйіндерінің жұқпалы емес анықталған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Ортостатикалық гипотензия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операцияларынан кейінгі басқа да функционалдық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айналым жүйесінің басқа айдарларда жіктелмеген медициналық ем шаралардан кейінгі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аурулар кезінде қан кетусіз өңеш көктамырларының варикозды кеңеюі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аурулар барысындағы қан кетумен өңеш веналарының варикоздық кеңеюі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ушыққан обструкциялық қабынуы [қыспақ]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эпиглоттит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Пневмониясы бар тұмау, сәйкестендірілген тұмау вирусы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Пневмониясы бар тұмау, сәйкестендірілмеген тұмау вирусы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Аденовирусты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Респираторлық синцитиалды вируспен тудырылған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Парагрипп вирусымен тудырылған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Адамның метапневмовирусы тудырған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вирусты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Streptococcus pneumoniae-мен тудырылған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Haemophilus influenzae-мен [Афанасьев-Пфейффер таяқшасы] тудырылған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Klebsiella pneumoniae-мен тудырылған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Pseudomonas-пен (көкіріңді таяқша) тудырылған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Стафилакокпен тудырылған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тобындағы стрептококтермен тудырылған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стрептококтермен тудырылған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Escherichia coli-мен (эшерихия коли) тудырылған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аэробтық грамтеріс бактериялармен тудырылған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Mycoplasma pneumoniae-мен (микоплазма пневмония) тудырылған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бактериялық пневмониялар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бактериялық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Хламидиялармен тудырылған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жұқпалы агенттермен тудырылған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бактериялық аурулар барысындағы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вирустық аурулар барысындағы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Микоздар барысындағы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Паразиттік аурулар барысындағы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аурулар барысындағы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бронхопневмония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үлестік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гипостатикалық пневомния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Респираторлық синцитиальды вируспен тудырылған ушыққан бронхиолит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Адамның метапневмовирусы тудырған жіті бронхиолит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агенттермен тудырған ушыққан бронхиолит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Анықталмаған жіті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макиллярлы синусит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фронтальды синусит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этмоидты синусит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сфеноидальды синусит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пансинусит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созылмалы синусит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созылмалы синусит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Синустың полипозды дегенерациясы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мұрын полиптері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іріңдігі, шиқаны мен көршиқаны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синусының кистасы немесе мукоцеле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Ауыстырылған мұрын септумы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қуысының гипертрофиясы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және мұрын синусының басқа анықталған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Тонзиллит гипертрофиясы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Аденоидтардың гипертрофиясы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Аденоидтардың гипертрофиясымен тонзиллалардың гипертрофиясы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Тонзиллалар мен аденоидтардың басқа созылмалы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Бадамша айналасының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Дауыс қатпарлары мен көмейдің сал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Дауыс қатпарлары мен көмейдің полипі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Дауыс қатпарларының түйіндері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Дауыс қатпарларының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ісінуі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спазмы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спазмы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арты жəне көмей айналасы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басқа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тыныс жолдарының басқа анықталған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Мак-Леод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үлестер эмфиземасы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Центрилобулалық эмфизема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эмфизема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Эмфизема (өкпе) (өкпе)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тыныс алу жолдарының жіті респираторлық инфекциясы бар созылмалы обструктивті өкпе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Асқынуы анықталмаған созылмалы обструктивті өкпе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созылмалы обструктивті өкпе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обструктивті өкпе ауруы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компонент басым демікпе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емес демікпе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Аралас демікпе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демікпе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Демікпелік статус [status asthmaticus]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Бронхының қалталану ауруы [бронхоэктаз] бронхиоланың қалталануы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Көміршінің пневмокониозы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Асбест пен басқа да минералды заттардан туындаған Пневмокониоз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Тальк шаңынан туындаған Пневмокониоз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Құрамында кремний бар басқа шаңдан туындаған Пневмокониоз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Алюминоз (өкпе)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Боксит фиброзы (өкпе)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Сидероз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Пневмокониоз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Туберкулезбен байланысты пневмокониоз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Биссиноз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Химиялық заттар, газдар, түтіндер мен булар туғызған бронхит пен пневмонит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химиялық заттар, газдар, түтіндер мен булар туғызған жіті ісінуі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 және құсық массаларынан туындаған пневмонит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Майлар мен эссенцияларды демалудан туындаған пневмонит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қатты заттар мен сұйықтықтардан туындаған пневмонит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сəулеленумен тудырылған ушыққан көріністері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дәрілік заттар тудырған жіті интерстициальды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сыртқы агенттер тудырған респираторлық жағдайлар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сыртқы агенттер тудырған респираторлық жағдайлар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Ересектердің респираторлық бұзылулар [дистресс]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ісінуі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өкпе эозинофилиясы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Ұяшықтық жəне париеталдық-ұяшықтық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Фиброз туралы ескертпесі бар басқа интерстициалды өкпе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анықталған басқа интерстициальды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анықталмаған интерстициалды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гангренасы мен өлі еттенуі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пневмония қабаттасқан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Пневмониясыз өкпе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аралығының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Жыланкөз қабаттасқан пиоторакс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Пиоторакс, жыланкөзсіз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Өкпеқаптың басқа айдарларда жіктелмеген жалқығы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Өкпеқаптың басқа айдарларда жіктелген жағдайлар барысындағы жалқығы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Асбестоз туралы айтылған плевралық бляшка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Кернеулік, өздігінен болған пневмоторакс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болған басқа пневмоторакс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пневмоторакс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пневмоторакс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сұйықтықты жалқық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өкпеқаптық жағдайлар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Өкпеқаптың анықталмаған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Трахеостома жұмысының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қызметінің кеуде қуысына жасалған операциядан кейінгі жіті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қызметінің кеуде қуысынан басқа жерге жасалған операциядан кейінгі ушыққан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Мендельсон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Меншікті дауыс аппараты астының медициналық ем шаралардан кейінгі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ем шаралардан кейінгі басқа респираторлық бұзулар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респираторлық жеткіліксіздігі (тыныс алудың)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алудың созылмалы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Бронхылардың басқа айдарларда жіктелмеген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коллапсы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Интерстициалдық эмфизема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басқа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аралығының басқа айдарларда жіктелмеген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Көкеттің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алудың басқа анықталған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ревматоидты ауруы (M05.1†)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Тіс ауруының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Жақ сүйектерінің негізгі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Жақ-бет арақатынасының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Темпомандибулярлы буын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жақ-бет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Ауыздың өсу (неодонтогенді) кисталары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жақ кисталары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ауыз аумағының басқа анықталған кисталары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Жақ сүйектерінің дамуының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Орталықтық алып жасушалы гранулема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Жақ сүйектердің қабынба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жақ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Сілекей бездерінің қабынуы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Сілекей безінің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Сілекей безінің жыланкөзі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Сілекей тас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Сілекей безінің мукоцелесі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Сілекей бездерінің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қуысының жайылмалы іріңдігі мен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мукозиті (ойық жаралы)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Лейкоплакия және тілді қоса алғанда, ауыз қуысы эпителийінің басқа да өзгерістері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қуысының субмукозалы фиброзы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Эзофагитпен гастроэзофагеальды рефлюкс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кардиалды бөлігінің ахалазиясы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түйнегі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тесілуі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 дискинезиясы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Сатып алынған өңеш дивертикулы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Асқазан-өңеш жыртылуы-геморрагиялық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Баррет Эзофагиті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анықталған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туберкулезді қабынуы (A18.8†)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Шагас ауруы кезіндегі өңештің кеңеюі (B57.3†)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Тесілу қабаттасқан асқазанның ушыққан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кету және тесілу қабаттасқан асқазанның ушыққан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туберкулезді қабынуы (A18.8†)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ойық жарасы. Жіті, қан кетусіз немесе тесілусіз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немесе қан кету қабаттасқан анықталмаған асқазанның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Тесілу қабаттасқан асқазанның созылмалы және анықталмаған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кету және тесілу қабаттасқан асқазанның созылмалы және анықталмаған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ойық жарасы. Созылмалы, қан кету немесе тесілу қабаттаспаған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ойық жарасы. Қан кету мен тесілу қабаттаспаған жіті немесе созылмалы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қан кету қабаттасқан он екі елі ішектің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Тесілу қабаттасқан ұлтабардың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кету және тесілу қабаттасқан ұлтабардың ушыққан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қан кету қабаттасқан он екі елі ішектің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 екі елі ішектің ойық жарасы. Созылмалы немесе қан кетуі қабаттасқан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Тесілу қабаттасқан ұлтабардың созылмалы және анықталмаған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кету және тесілу қабаттасқан ұлтабардың созылмалы және анықталмаған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 екі елі ішектің ойық жарасы. Созылмалы, қан кету немесе тесілу қабаттаспаған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 екі елі ішектің ойық жарасы. Қан кету мен тесілу қабаттаспаған жіті немесе созылмалы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қан кету қабаттасуымен орналасуы анықталмаған пептикалық ойық жара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Тесілу қабаттасқан, орналасу жері анықталмаған ушыққан пептикалық жара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пептикалық ойық жара. Жіті, қан кету мен тесілу қабаттасқан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пептикалық ойық жара. Жіті, қан кетусіз немесе тесілусіз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немесе қан кету қабаттасқан анықталмаған орналасуы анықталмаған пептикалық ойық жара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пептикалық ойық жара. Созылмалы немесе тесілу қабаттасқан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немесе қан кету мен тесілу қабаттасқан анықталмаған орналасуы анықталмаған пептикалық ойық жара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пептикалық ойық жара. Созылмалы, қан кету немесе тесілу қабаттаспаған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пептикалық ойық жара. Қан кету мен тесілу қабаттаспаған жіті немесе созылмалы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қан кету қабаттасуымен асқазан-ащы ішек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тесілу қабаттасуымен асқазан-ашішек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қан кету мен тесілу қабаттасқан асқазан-ашішек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немесе қан кету қабаттасқан анықталмаған асқазан-ащы ішек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немесе тесілу қабаттасқан анықталмаған асқазан-ашішек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немесе қан кету мен тесілу қабаттасқан анықталмаған асқазан-ашішек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Асқазан-ащы ішек ойық жарасы. Қан кету мен тесілу қабаттаспаған жіті немесе созылмалы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геморрагиялы гастрит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жіті кеңеюі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адамдардағы гипертрофиялық пилоростеноз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құмсағат тəрізді стриктурасы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пилороспазм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дивертикулы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Ұлтабар түйнегі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мен ұлтабардың жыланкөзі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мен он екі елі ішектің полипі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мен он екі елі ішектің анықталған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мен он екі елі ішектің анықталмаған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Генерализацияланған перитонитпен жіті аппендицит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перитонитпен жіті аппендицит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немесе анықталмаған жіті аппендицит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Аппендициттің басқа пішіндері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жіті аппендицит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Құрт тəрізді өсіндінің гиперплазиясы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Құрт тəрізді өсіндінің тастары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Құрт тәрізді өсіндінің бүйірқалтасы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Құрт тəрізді өсіндінің жыланкөзі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Құрт тəрізді өсіндінің анықталған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Құрт тәрізді өсіндінің анықталмаған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Шаптың гангренасыз, түйнек қабаттасқан екі жақты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Шаптың гангрена қабаттасқан екі жақты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Шаптың түйнексіз немесе гангренасыз екі жақты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Шаптың гангренасыз, түйнек қабаттасқан бір жақты немесе анықталмаған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Шаптың гангрена қабаттасқан бір жақты немесе анықталмаған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Шаптың түйнек немесе гангрена қабаттаспаған бір жақты немесе анықталмаған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Санның гангренасыз түйнек қабаттасқан екі жақты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Санның гангрена қабаттасқан екі жақты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Түйнек немесе гангрена қабаттаспаған екі жақты сан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Санның гангренасыз, түйнек қабаттасқан бір жақты немесе анықталмаған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Санның гангрена қабаттасқан бір жақты немесе анықталмаған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Санның түйнек немесе гангрена қабаттаспаған бір жақты немесе анықталмаған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Кіндіктің гангренасыз, түйнек қабаттасқан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Кіндіктің гангрена қабаттасқан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Түйнек немесе гангренасыз кіндік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алдыңғы қабырғасының гангренасыз, түйнек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алдыңғы қабырғасының гангрена қабаттасқан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Бітелмеген және гангренасы жоқ инционды грыжа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Кедергі мен гангренасыз парастомальды грыжа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алдыңғы қабырғасының түйнексіз немесе гангренасыз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Көкеттің гангренасыз, түйнек қабаттасқан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Көкеттің гангрена қабаттасқан жарығы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Көкеттің түйнексіз немесе гангренасыз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түйнек қабаттасқан, гангренасыз басқа анықталған жарықтары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гангрена қабаттасқан анықталған басқа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түйнексіз немесе гангренасыз, анықталған басқа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гангренасыз, түйнек қабаттасқан анықталмаған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гангрена қабаттасқан анықталмаған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түйнексіз немесе гангренасыз анықталмаған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Крон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 ішектің Крон аруы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Крон ауруының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Крон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Ойықжаралы (созылмалы) панколит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Ойықжаралы (созылмалы) проктит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Ойықжаралы (созылмалы) ректосигмоидит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Жиек ішектің жалған түймешіктері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Мукозды проктоколит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жаралы колиттер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жаралы колит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Сəулеленулік гастроэнтерит пен колит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Уыттық гастроэнтерит пен колит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жəне ауқаттық гастроэнтерит пен колит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гастроэнтериттер мен колиттер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Жұқпалы емес, анықталмаған гастроэнтерит пен колит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тамырлық ушыққан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Тамырлық созылмалы аурулар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Жиек ішектің ангиодисплазиясы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тамырлық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Іштің параличтік жүрмей қалуы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Инвагинация (ішектің ішекке кіруі)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Ішектердің айналып кетуі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тасы тудырған илеус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қуысы жабылуының басқа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түйнек қабаттасқан жабысулары [жабысқақтар]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ішек түйнегі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тесілу мен іріңдік қабаттасқан бүйірқалта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тесілусіз және іріңдік қабаттаспаған бүйірқалтасы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 ішектің тесілу мен іріңдік қабаттасқан бүйірқалта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ішектің тесілусіз және іріңдік қабаттаспаған бүйірқалтасы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де, тоқ ішектің де тесілу мен іріңдік қабаттасқан бүйірқалта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және жіңішке ішектің тесілусіз және іріңдік қабаттаспаған бүйірқалтасы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анықталмаған бөлігінің тесілу мен іріңдік қабаттасқан бүйірқалта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анықталмаған бөлігінің ішектің тесілусіз және іріңдік қабаттаспаған бүйірқалтасы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мегаколон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 сфинкерінің спазмы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өтістің созылмалы сызаты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өтістің анықталмаған сызаты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өтпенің жыланкөзі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жыланкөзі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Аноректалдық жыланкөз (артқы тесік пен тік ішек аралық жыланкөз)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Аналдық [артқы өтпенің] іріңдік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өтпенің-тік ішек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Шонданай-тік ішек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Интрасфинктерлік іріңдік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өтіс өзегінің түймешігі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түймешігі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өтпенің түсуі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түсуі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өтпенің және тік ішектің стенозы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өтпе мен тік ішектен қан кету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өтпе мен тік ішектің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Радиациялық проктит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тесілуі (жарақаттық емес)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жыланкөзі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Энтероптоз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 ішек полипі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басқа анықталған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анықталмаған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Екінші дәрежелі геморрой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Үшінші дәрежелі геморрой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Төртінші дәрежелі геморрой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Перианалды венозды тромбоз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геморрой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геморрой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перитонит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Перитониттің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перитонит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 жабысқақтары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Гемоперитонеум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Ішперденің басқа анықталған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Ішперденің анықталмаған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Хламидийлік перитонит (A74.8†)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Гонококтік перитонит (A54.8†)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Мерездік перитонит (A52.7†)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Туберкулездік перитонит (A18.3†)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жіктелетін инфекциялық аурулар кезіндегі ішперденің басқа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Алкогольдік гепатит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Алкогольдік фиброз бен бауырдың беріштенуі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алкогольдік циррозы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қызметінің алкогольдік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алкогольдік анықталмаған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Холестаз қабаттасқан бауырдың уыттық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бауыр некрозы қабаттасқан уыттық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ушыққан гепатит сынды ағымдағы уыттық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созылмалы қайталанатын гепатит сынды ағымдағы уыттық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созылмалы белсенді гепатит сынды ағымдағы уыттық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бауырдың гепатит көріністі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бауыр фиброзы мен беріштенуі қабаттасқан уыттық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бауырдың басқа бұзылулары көріністі уыттық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анықталмаған уыттық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қызметінің ушыққан жəне ушыққан дерлік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функциясының созылмалы жетіспеушілігі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қызметінің анықталмаған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созылмалы персистенциялы гепатит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созылмалы үлестік гепатит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созылмалы белсенді гепатит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басқа созылмалы гепатиттер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созылмалы гепатит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фиброзы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беріші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берішімен тіркескен бауыр фиброзы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Бастапқы биллиарлы цирроз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Салдарлық биллиарлы цирроз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биллиарлы цирроз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басқа және анықталмаған циррозы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Қақпалық венаның қабынуы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гранулематозды гепатит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Аутоимуннды гепатит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басқа анықталған қабынбалы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анықталмаған қабынба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басқа айдарларда жіктелмеген майлық дегенерациясы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созылмалы енжар толық қандылығы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орталықлобулярлық геморрагиялы некрозы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инфаргі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пелиозы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окклюзиядан (бітелуден) тыс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Порталдық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басқа анықталған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анықталмаған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басқа айдарларда жіктелген жұқпалы және паразиттік аурулар барысындағы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басқа айдарларда жіктелген басқа аурулар барысында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қуығының ушыққан холецистит қабаттасқан тастары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қуығының басқа холецистит қабаттасқан тастары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қуығының холециститсіз тастары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түтігінің холангит қабаттасқан тастары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түтігінің холецистит қабаттасқан тастары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түтігінің Холангит немесе холецистит қабаттаспаған тастары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Холелитиаздың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холецистит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холецистит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Холециститтің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холецистит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қуығының бітілу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қуығының шемені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қуығының тесілуі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қуығының жыланкөзі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қуығының холестерозы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қуығының анықталған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Холангит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түтігінің тығындалуы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түтігінің тесілуі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түтігінің жыланкөзі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Одди сфинктерінің спазмы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шығару жолдарының анықталған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идиопатиялық панкреатит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билиарлық панкреатит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 тудырған жіті панкреатит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Дәрі-дәрмек тудырған жіті панкреатит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жіті панкреатит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панкреатит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Алкогольдік этиологиялы созылмалы панкреатит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басқа панкреатиттер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Ұйқыбездің жалған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Ұйқыбездің анықталған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Целиакия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Ішектегі сорудың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Ішекте сорылудың анықталмаған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 жасалған асқазан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Операциядан кейінгі ішек түйнегі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Колостомия мен энтеростомиядан кейінгі қызметтің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Постхолецистэктомия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ағзаларының басқа айдарларда жіктелмеген, медициналық ем шаралардан кейінгі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Қанды құсық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Асқазан-ішектен анықталмаған қан кетуі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Іріңді бөртпелер [кез келген организм тудырған] [кез келген орында]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іріңдеуі, беттің шиқаны және карбункулы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іріңдеуі, мойынның шиқаны және карбункулы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Саусақтар мен башпайлардың жайылмалы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Аяқ-қолдың басқа бөліктерінің жайылмалы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жайылмалы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жайылмалы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Орнығуы басқа жайылмалы іріңдік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жайылмалы іріңдік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бас пен мойынның ушыққан лимфадениті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ушыққан лимфадениті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Іріңдік қабаттасқан пилонидальді жылауық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Іріңдік қабаттаспаған пилонидальді жылауық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Пиодермия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Кәдімгі күлдіреуік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Жапырақ тәрізді күлдіреуік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Бразилия күлдіреуігі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Эритемалық күлдіреуік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заттар тудырған күлдіреуік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Күлдіреуіктің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күлдіреуік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Көпіршікті пемфигоид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Балалардың созылмалы көпіршікті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Герпес формалы дерматит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Бенье қышымасы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атопиялық дерматиттер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заттар тудырған аллергиялық жанасулық дерматит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заттар мен медикаменттер тудырған теріге жайылған бөртпелер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Түйіншекті қышыма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Монета пішінді экзема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Жұқпалы дерматит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дерматит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дерматит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іріңді бөртпелі псориаз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Тұрақты акродермит[Аллопо]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Алақан мен табанның пустуллезі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Тамшы тәрізді псориаз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псориаз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өрнегін айқындайтын және шешек тәрізді жіті питириаз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Буллездік және папулосквамозды бұзушылықтар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 түйіндақты парапсориаз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Жибер] қызғылтым птириазы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Гипертрофияланған жалпақ қызыл теміреткі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Буллалы жалпақ қызыл теміреткі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есекжем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түрлі көпіршікті емес қызару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түрлі көпіршікті қызару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эпидермалық уытты некролиз [Лайеллдің]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көп түрлі қызару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көп түрлі қызару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Уытты қызару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жарық уытты реакция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Емдік жарыққа аллергиялық серпіліс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Сәулеленулік [сәулелік] жіті дерматит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іріңдіктенетін перифолликулиті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Розацеаның басқа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 пайда болған ихтиоз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Гангреналы пиодермия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Декубитальды ойық жара III дәреже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Декубитальды ойық жара IV дәреже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тыртықтық жағдайлары мен фиброзы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Сақина тəрізді гранулема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мен тері асты шелмайының бөгде дене тудырған гранулемасы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Дискоидты қызыл жегі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жітілеу қызыл жегісі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шектелген қызыл жегі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белгілі орында орныққан қатаюы [morphea (морфеа)]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желі бойымен қатаюы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әктенуі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Склеродактилия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Готтрон іріңсіз бөртпелері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Тамырлық атрофиялық пойкилодермиясы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Аньюм [өздігінен болған дактилолиз]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аяқтың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Ірің текті гранулема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Жасанды [артифициалды] дерматит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Қызбалы нейтрофилді Свит дерматозы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Эозинофилді Уэлс целлюлиті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терінің созылмалы ойық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стрептококтік артриттер мен полиартриттер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Пневмококтік артрит пен полиартрит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бактериялық қоздырғыштармен тудырылған артриттер мен полиартритиер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бактериялық қоздырғыштармен тудырылған артриттер мен полиартритиер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пиогенді артрит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Менингококтік артрит (A39.8†)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Туберкулездік артрит (A18.0†)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Лайм ауруы барысындағы артрит (A69.2†)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реактивті артропатиялар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Фелти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ревматоидты ауруы (J99,0*)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Ревматоидтық васкулит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ағзалар мен жүйелерді қамтыған ревматоидты артрит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Серопозитивті ревматоидты басқа артриттер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серопозитивті ревматоидты артриттер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Серонегативті ревматоидты артрит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Ересектерде пайда болған Стилл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Ревматоидтық бурсит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Ревматоидтық түйіншік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Қабынба полиартропатия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Ревматоидты анықталған басқа артритер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Ревматоидты анықталмаған артрит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Дисталды фалангаралық псориазды артропатия (L40.5†)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Лайлағыш артрит (L40.5†)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Псориазды спондилит (L40.5†)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псориазды спондилит (L40.5†)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Крон ауруы кезіндегі артропатия [регионарлы энтерит] (K50.-†)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Ойықжара колиті кезіндегі артропатия (K51.-†)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Жасөспірімдердің ревматоидтық артриті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Жасөспірімдердің анкилоздаушы спондилиті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Жасөаспірімдердің жүйелік бастамалы артриті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Жасөспірімдер полиартриті (серонегативті)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Жасөспірімдердің пауциартикулалық артриті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Идиопатиялық подагра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қызметінің бұзылуымен шартталған подагра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Салдарлық басқа подагра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Синовиалды қабықтың түкті-түйінді [виллонодулалы] қабынуы (бояутекті)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Палиндромды ревматизм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Жарақаттық артропатия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анықталған басқа артропатиялар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көп буындардың қабынуы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моноартрит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артрит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артрит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жіктелетін басқа анықталған аурулар кезіндегі артропатия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жайылған (остео)артроз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Салдарлық көптеген артроздар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полиартроз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екі жақты коксартроз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алғашқы коксартроз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Дисплазия нәтижесіндегі екі жақты коксартроз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дисплазиялық коксартроздар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Жарақаттан кейін, екі жақты коксартроз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Жарақаттан кейінгі басқа коксартроздар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Жарақаттан кейінгі,салдарлық, екі жақты коксартроздар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Жарақаттан кейінгі, салдарлық коксартроздар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коксартроз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екі жақты гонартроз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алғашқы гонартроз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Жарақаттан кейінгі, екі жақты гонартроз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Жарақаттан кейінгі, басқа гонартроздар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салдарлық, екі жақты гонартроздар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 салдарлық гонартроздар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гонартроз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Бірінші білезік-алақан сүйек буынының алғашқы екі жақты артрозы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Бірінші білезік-алақан сүйек буынының басқа алғашқы артроздар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Жарақаттан кейінгі бірінші білезік-алақан сүйек буынының екі жақты артрозы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Бірінші білезік-алақан сүйек буынының жарақаттан кейінгі басқа артроздары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Бірінші білезік-алақан сүйек буынының басқа салдарлық, екі жақты артрозы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Бірінші білезік-алақан сүйек буынының басқа салдарлық артрозы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буындардың алғашқы артрозы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буындардың жарақаттан кейінгі артрозы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салдарлық 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Саусақтар (башпайлар) пішінінің өзгеруі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башпай бурситі (hallus valgus) (жүре пайда болған)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башпайдың сіресуі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башпай пішінінің басқа өзгерулері (жүре пайда болған)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Табанның балға тәрізді басқа да деформациялары (жүре пайда болған)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Башпайлар пішінінің басқа өзгерулері (жүре пайда болған)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Табанның анықталмаған саусағының жүре пайда болған деформациясы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Пішінінің басқа айдарларда жіктелмеген сыртқа қайырыла өзгеруі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Пішінінің басқа айдарларда жіктелмеген ішке қайырыла өзгеруі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Бүгу пішінінің өзгеруі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немесе қол ұшының салбырауы (жүре пайда болған)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Май табан [pes planus] (жүре пайда болған)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 пайда болған құстың аяғы тәрізді қол ұшы,қиғаш қол,қуыс аяқ басы (биік күмбезді)және қисайған аяқ ұшы (маймақтық)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Толарсақ пен аяқ ұшының басқа, жүре пайда болған пішіні өзгерулері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қол ұзындықтарының әртүрлі болуы (жүре пайда болған)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Аяқ-қолдың басқа, анықталған, жүре пайда болған пішінінің өзгерулері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Аяқ-қолдың жүре пайда болған пішінінің анықталмаған өзгерулері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тобығының үйреншікті шығуы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тобығының үйреншікті шала таюы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 мен ортан жілік арасындағы бұзылу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тобығының басқа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тобығының хондромаляциясы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тобығының басқа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тобығының басқа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Жылауықты мениск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Диск тәрізді мениск (туа біткен)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Ескі жыртылу немесе жарақат нәтижесінен менисктің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Менисктің басқа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буынындағы еркін дене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созылмалы тұрақсыздығы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байлам(дар)ының басқа өздігінен жыртылулары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Тізенің басқа ішкі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анықталмаған ішкі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Буында еркін дене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 шеміршегінің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Байламдардың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буынның орнынан патологиялық ығысуы мен шала таюы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Буынның қайталанатын шығуы мен шала таюы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 контрактурасы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 анклиозы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Вертлужды қатпа протрузиясы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Буындардың басқа айдарларда жіктелмеген, анықталған басқа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 жыланкөзі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Салбырақ буын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Буынның басқа тұрақсыздығы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Буындағы сарысу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 жылжымпаздығының басқа айдарларда жіктелмеген қиындауы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Остеофит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Буындардың басқа анықталған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Түйінді полиартерит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зақымдануы қабаттасқан полиартерит [Чердж-Стросстың]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Жасөспірімдер полиартериті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Сілемейлі-терілік лимфонодулдық [Кавасаки]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Түйінді полиартеритпен байланысты басқа жағдайлар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Өте сезімтал ангиит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Тромбоздық микроангиопатия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Өлімге душар ететін ортаңғы гранулема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Вегенер гранулематозы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доғасы [Такаясу]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Ревматизм полимиалгиясы қабаттасқан алып жасушалы артериит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алып жасушалы артерииттер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Микроскопиялық полиангит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Өлі еттендіруші анықталған басқа васкулопатиялар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Өлі еттендіруші анықталмаған васкулопатия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 тудырған жүйелі қызыл жегі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ағзалар немесе жүйелер зақымдануы қабаттасқан жүйелі қызыл жегі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Жүйелі қызыл жегінің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жүйелі қызыл жегі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Жасөспірімдердің дерматомиозиті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дерматомиозиттер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Полимиозит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дерматополимиозит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Үдемелі жүйелі беріштену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CR(E)ST синдром CR(E)ST</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заттар мен химиялық қосындылар тудырған жүйелі беріштену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Жүйелі беріштенудің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жүйелі беріштену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Құрғақ [Шегрен]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айқасқан синдромдар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Бехчет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еттердің ревматизмдік сырқырауы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Шандырдың диффузиялы (эозинофильді) қабынуы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ошақты фибросклероз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Қайталанушы Вебер-Крисчен панникулиті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Шамадан тыс ұтқыр далақтау, артық қозғалғыштық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Дәнекер тіннің басқа анықталған жүйелік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Дәнекер тіннің анықталмаған жүйелі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Өспелер барысындағы дермато(поли)миозит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Өспелер барысындағы артропатия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Гемофилия кезіндегі артропатия (D66-D68†)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қан аурулары барысындағы артропатия (D50-D76†)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шамадан тыс сезімталдық серпілістері барысындағы артропатия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Дәнекер тіннің басқа айдарларда жіктелген басқа аурулар барысындағы жүйелі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Ұстанымдық кифоз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салдарлық кифоздар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және анықталмаған кифоздар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лордоздар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Идиопатиялық жетілмеулік сколиоз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Жасөспірімдердің идиопатиялық сколиозы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идиопатиялық сколиоздар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сколиозы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Нервілік-бұлшық ет сколиозы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салдарлық сколиоздар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Сколиоздың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сколиоз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Жасөспірімдер омыртқа бағанының остехондрозы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Ересектер омыртқа бағанының остехондрозы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анықталмаған остехондрозы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Спондилолистез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басқа бірігулері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дерті қабаттасқан үйреншікті атланттық-   аксиалды шала таю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Үйреншікті атлант-аксиалдық басқа шала таюлар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Омыртқалардың үйреншікті шала таюлары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Қисық мойын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деформациялайтын дорсопатия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Анкилозиялы спондилит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энтезопатиясы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сакроилеит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Омыртқалар остеомиелиті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аралық дискілер жұқпасы (іріңді)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дисцит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жұқпалы спондилопатиялар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қабынба спондилопатиялар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Алдынғы омыртқа немесе жұлын артериясының езілу синдромы (G99.2*)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дерті қабаттасқан басқа спондилездер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түбірінің дерті қабаттасқан басқа спондилездер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Жарақаттық спондилопатиялар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Зорланумен байланысты омыртқаның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Омыртқаның басқа айдарларда жіктелмеген бүлінуі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спондилопатиялар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спондилопатия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туберкулезі (A18.0†)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Сарыптық спондилит (A23.-†)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Энтеробактериялы спондилит (A01-A04†)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бөлімінің омыртқа аралық дискісінің жұлын дерті қабаттасқан зақымдануы (G99,2*)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бөлімінің омыртқа аралық дискісінің нерв түбірінің дерті қабаттасқан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бөлімінің омыртқа аралық дискісі ығысуының басқа типі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бөлімінің омыртқа аралық дискісінің басқа бүлінуі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бөлімінің омыртқа аралық дискісінің басқа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бөлімінің омыртқа аралық дискісінің анықталмаған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және басқа бөлімдердің омыртқа аралық дискілерінің жұлын дерті қабаттасқан зақымдануы (G99.2*)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және басқа бөлімдердің омыртқа аралық дискілерінің нерв түбірінің дерті қабаттасқан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аралық дискінің басқа анықталған ығысуы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аралық дискінің басқа анықталған бүлінуі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Шморль түйіндері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аралық дискінің басқа анықталған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аралық дискінің анықталмаған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Мойын-бас сүйек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Мойын-иық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Жұлындық тұрақсыздық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сегізкөз-құйымшақ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бөлімі мен омыртқа бағанасын зақымдайтын панникулит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Жұқпалы миозиттер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Интерстициалды миозит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жат текті заттардың түсуі тудырған жұмсақ тіндер гранулемасы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Жарақаттық оссификациялаушы миозит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Үдемелі оссификациялаушы миозит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еттердің салдық кальцийленуі мен оссификациясы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Күюлермен байланысты бұлшық еттердің кальцийленуі мен оссификациялануы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еттің басқа кальцийленуі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еттің ажырауы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еттің басқа үзілуі (жарақаттық емес)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еттің ишемиялық инфаргі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Иммобилизация (таңып тастау) синдромы (параплегиялық)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 контрактурасы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еттердің басқа анықталған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 қабығының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жұқпалы (тено)синовиттер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Кальцийлендіруші тендинит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Қытырлақ саусақ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Кәрі жіліктің біз тәрізді өсіндісінің теносиновиті [де Кервена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синовиттер мен теносиновиттер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синовит пен теносиновит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асты жылауығының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Синовилық қабықтың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Бүктеуді жазатын бұлшық еттер сіңірінің өздігінен үзілуі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Бүгуші бұлшық еттер сіңірлерінің өздігінен үзілуі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сіңірлердің өздігінен үзілуі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сіңірлердің өздігінен үзілуі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Қысқа өкше [ахилл] сіңірі (жүре пайда болған)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Сіңірдің (қынаптың) басқа контрактурасы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синовилық қабық гипертрофиясы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Ганглион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Синовилық қабық пен сіңірдің басқа анықталған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Синовилық қабық пен сіңірдің анықталмаған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ұшы мен білезіктің созылмалы сықырлауық синовиті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ұшы бурситі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өсіндісінің бурситі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буынының басқа бурситтері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 алдының бурситі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басқа бурситтері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ұршықтың (ортан жіліктің) бурситі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Жұмсақ тіндердің жүктемемен, артық жүктемемен және қысыммен байланысты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Жүктемемен, артық жүктемемен және қысыммен байланысты анықталмаған жұмсақ тіндер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Синовилық қаптың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жұқпалы бурситтер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Тақым аймағының синовилық [Бейкер]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Синовилық қаптың басқа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Синовилық қапта кальцийдің жиналуы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басқа бурситтер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бурсопатиялар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бурсопатия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Алақанның шандырлы Дюпюитрен фиброматозы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Табанның шандырлы фиброматозы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Түйінді фасциит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Жалған саркомалық фиброматоз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шандыр қабынуы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Некротизилацияланатын фасцит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қапшығының жабысқақ қабынуы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айналдырушысының қысылу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басты бұлшық еттің тендиниті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бурситі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Иықтың басқа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Жұмсақ тіндер ішіндегі қалдық бөгде зат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Етеккір үзілісінен кейінгі патологиялық сынық қабаттасқан остеопороз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Аналық бездерді алып тастағаннан кейінгі патологиялық сынық қабаттасқан остеопороз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Патологиялық сынық қабаттасқан дәрілік остеопороз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Патологиялық сынық қабаттасқан идиопатиялық остеопороз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Патологиялық сынық қабаттасқан басқа остеопороз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Идиопатиялық остеопороз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Сынықтың нашар бітуі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Сынықтың бітіспеуі [псевдоартроз]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патологиялық сынықтар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біртұтастығының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сүйек тұтастығының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Фиброздық дисплазия (таңдамалы, бір сүйектің)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Сүйектің жалғыз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Аневризмалық сүйек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Сүйектің басқа жылауықтары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Сүйектердің тығыздығы мен құрылымының басқа анықталған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Қанмен таралған жіті остеомиелит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остеомиелиттің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Жітілеу остеомиелит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көп ошақты остеомиелит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Қойнауы дренаждалған созылмалы остеомиелит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Қанмен таралған басқа созылмалы остеомиелиттер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созылмалы остеомиелит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остеомиелит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Сүйектің идиопатиялық асептикалық некрозы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остеонекроз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Бұрын болған жарақат тудырған остеонекроз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салдарлық некроз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остеонекроз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остеонекроз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Педжет ауруы барысында бассүйектің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Педжет ауруы барысында басқа сүйектердің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Алгонейродистрофия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Эпифиздің диафизмен мерзімінен бұрын қосылуы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Сүйектің өсуі мен дамуының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Сүйектер гипертрофиясы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Сүйектердің басқа, анықталған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Сүйектердің анықталмаған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туберкулезі (A18. 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инфекциялық аурулар кезіндегі Периостит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инфекциялық аурулар кезіндегі Остеопатия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Кессон ауруы барысындағы остеонекроз (T70.3†)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Гемоглобинопатия салдарлы остеонекроз (D50-D64†)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аурулар барысындағы остеонекроз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Өспелер барысындағы пішін өзгертуші остеит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Өспелер барысындағы сүйектердің сынуы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Жамбастың бозбалалық остеохондрозы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Мықын сүйегі басының бозбалалық остеохондрозы (Легга-Калве-Пертеса)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Бозбалалық остеохондрозды бастан өткергеннен кейінгі мықынның деформациясы (Coxa plana)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Ортан жілік пен жамбастың басқа жасөспірімдік остеохондрозы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Асықты жілік пен асықты жілік шыбығы жасөспірімдік остеохондрозы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Тілерсек сүйектерінің жасөспірімдік остеохондрозы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сүйектерінің жасөспірімдік остеохондрозы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Жасөспірімдік анықталған басқа остеохондроз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Ортан жілік жоғарғы эпифизинің тайғанақтауы (жарақаттық емес)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Рассекающий остеохондрит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остеохондропатиялар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остеохондропатия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Шеміршектердің анықталған басқа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жүре пайда болған пішіні өзгеруі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пішінінің жүре пайда болған басқа өзгерулері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пішінінің жүре пайда болған басқа өзгеруі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 мен қабырғалар пішінінің жүре пайда болған басқа өзгеруі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Сүйек-бұлшық ет жүйесінің жүре пайда болған анықталған пішіні өзгеруі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Тірек-қимыл жүйесінің анықталмаған деформациялары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Бірігу немесе артродезден кейінгі жалған 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Ортопедиялық имплантатты, буын протезін немесе сүйек пластинкасын орналастырғаннан кейінгі сыну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ем шаралардан кейінгі сүйек-бұлшық ет жүйесінің басқа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Нерві өзегінің омыртқа аралық дискілік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жіті қабыну синдромы,болмашы гломеруралық бұзулар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жіті қабыну синдромы, ошақтық жəне сегменттік гломерулалық (шумақтық) зақымдар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жіті қабыну синдромы, таралған мембраналық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жіті қабыну синдромы, таралған мезангиалды пролиферациялық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жіті қабыну синдромы, таралған қылтамыр ішілік пролиферациялық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жіті қабыну синдромы, таралған мезангио-қылтамырлық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жіті қабыну синдромы,тығыз тұнба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жіті қабыну синдромы, таралған орақ тəрізді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жіті қабыну синдромы, басқа өзгерулер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жіті қабыну синдромы, анықталмаған өзгеру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жылдам үдейтін қабыну синдромы, болмашы гломеруралық бұзулар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жылдам үдейтін қабыну синдромы, ошақтық жəне сегменттік гломерулалық(шумақтық) зақымдар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жылдам үдейтін қабыну синдромы, таралған мембраналық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жылдам үдейтін қабыну синдромы, таралған мезангиалды пролиферациялық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жылдам үдейтін қабыну синдромы, таралған қылтамыр ішілік пролиферациялық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жылдам үдейтін қабыну синдромы, таралған мезангио-қылтамырлық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жылдам үдейтін қабыну синдромы. Тығыз тұнба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жылдам үдейтін қабыну синдромы, таралған орақ тəрізді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жылдам үдейтін қабыну синдромы, басқа өзгерулер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жылдам үдейтін қабыну синдромы, анықталмаған өзгеру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Қайталанатын және тұрақты гематурия, болар болмас гломерулярлы зақымдар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Қайталанатын жəне нық гематурия, ошақтық жəне сегменттік гломерулалық (шумақтық) зақымдар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Қайталанатын жəне нық гематурия, таралған мембраналық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Қайталанатын жəне нық гематурия, таралған мезангиалды пролиферациялық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Қайталанатын жəне нық гематурия, таралған эндокапиллярлы пролиферациялық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Қайталанатын жəне нық гематурия, таралған мезангио-қылтамырлық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Қайталанатын жəне нық гематурия, тығыз отыру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Қайталанатын және нық гематурия. Диффузды орақ тәрізді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Қайталанатын жəне нық гематурия, басқа өзгерулер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Қайталанатын жəне нық гематурия, анықталмаған өзгерістер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созылмалы қабыну синдромы. Болмашы шумақтық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созылмалы қабыну синдромы, Ошақтық жəне сегменттік гломерулалық(шумақтық) зақымдар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созылмалы қабыну синдромы, таралған мембраналық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созылмалы қабыну синдромы, таралған мезангиалды пролиферациялық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созылмалы қабыну синдромы, таралған қылтамыр ішілік пролиферациялық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созылмалы қабыну синдромы, таралған мезангио-қылтамырлық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созылмалы қабыну синдромы, тығыз отыру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созылмалы қабыну синдромы, таралған орақ тәрізді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созылмалы қабыну синдромы. Басқа өзгерулер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созылмалы қабыну синдромы. Анықталмаған өзгеру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Нефроздық синдром. Болмашы шумақтық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Нефроздық синдром. Ошақтық және сегменттік шумақтық зақымдар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Нефроздық синдром. Жайылған жарғақтық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Нефроздық синдром. Таралған мезангиалды пролиферативті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Нефроздық синдром. Жайылған қылтамыріші пролиферациялық гломерулонефриті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Нефроздық синдром. Жайылған мезангиоқылтамырлық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Нефроздық синдром. Тығыз тұнба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Нефроздық синдром. Диффузды орақ тәрізді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Нефроздық синдром. Басқа өзгерулер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Нефроздық синдром. Анықталмаған өзгеру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морфологиялық зақымдану қабаттасқан оқшауланған протеинурия. Жайылған жарғақтық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морфологиялық зақымдану қабаттасқан оқшауланған протеинурия. Таралған мезангиалды пролиферативті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морфологиялық зақымдану қабаттасқан оқшауланған протеинурия. Жайылған қылтамыріші пролиферациялық гломерулонефриті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морфологиялық зақымдану қабаттасқан оқшауланған протеинурия. Жайылған мезангиоқылтамырлық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морфологиялық зақымдану қабаттасқан оқшауланған протеинурия. Тығыз тұнба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морфологиялық зақымдану қабаттасқан оқшауланған протеинурия. Диффузды орақ тәрізді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морфологиялық зақымдану қабаттасқан оқшауланған протеинурия. Басқа өзгерулер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басқа айдарларда жіктелмеген тұқым қуалайтын дерті. Жайылған жарғақтық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басқа айдарларда жіктелмеген тұқым қуалайтын дерті. Таралған мезангиалды пролиферативті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басқа айдарларда жіктелмеген тұқым қуалайтын дерті. Жайылған қылтамыріші пролиферациялық гломерулонефриті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басқа айдарларда жіктелмеген тұқым қуалайтын дерті. Жайылған мезангиоқылтамырлық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басқа айдарларда жіктелмеген тұқым қуалайтын дерті. Тығыз тұнба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басқа айдарларда жіктелмеген тұқым қуалайтын дерті. Диффузды орақ тәрізді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жіктелетін инфекциялық және паразитарлық аурулар кезіндегі гламерулярлы зақым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Өспелер барысындағы гломерулалық зақымданулар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аурулары мен иммундық бұзылулар барысындағы   гломерулалық зақымданулар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Қантты диабет барысындағы гломерулалық зақымданулар   (E10-14+ ортақ төртінші.2 белгісімен)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секреция бездерінің басқа аурулары, тамақтанудың   бұзылуы мен зат алмасының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Дəнекер тіннің жүйелік аурулары барысындағы гломерулалық   зақымданулар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аурулар барысындағы   гломерулалық (шумақтық) зақымданулар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тубулоинтерстициалды 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Кері ағумен байланысты түтіктер өзегін бітемейтін созылмалы пиелонефрит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Түтіктер өзегін бітейтін созылмалы пиелонефрит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басқа созылмалы түтікинтерстициалдық қабынулары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анықталмаған созылмалы түтікинтерстициалдық қабыну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Түбекше-несепағар қосылымының өзектері бітелуі қабаттасқан субүйрек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несепағар стриктурасы қабаттасқан субүйрек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пен несепағардың таспен обструкциясы қабаттасқан субүйрек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субүйректер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Гидроуретер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Субүйрек қабаттаспаған несепағардың бүгілуі мен стриктурасы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Пионефроз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Қуық-несепағарлық кері ағуымен шартталған несеп жолдарының дерті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Түтіктерді бітейтін несеп жолының басқа дерттері мен несеп жолының кері ағу дерттері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жолының түтіктерді бітейтін дерттері мен несеп жолының кері ағу дерттері,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Балкан нефропатиясы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және бүйрек маңындағы жасушаның іріңдеуі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түтікше-интерстициалдық анықталған басқа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Трансплантатты қабылдамаған кезде, бүйректің тубулоинтерстициалды зақымы (Т86)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Түтікшелік некроз қабаттасқан бүйрек қызметінің жіті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Қыртыстық жіті некроз қабаттасқан бүйрек қызметінің жіті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Медуллалық жіті некроз қабаттасқан бүйрек қызметінің жіті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функциясының басқа жіті жетіспеушілігі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функциясының анықталмағанжіті жетіспеушілігі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зақымдануының соңғы сатысы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бүйрек ауруы, 1 дәреже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бүйрек ауруы, 2 дәреже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бүйрек ауруы 3-дәреже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бүйрек ауруы 4-дәреже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бүйрек ауруы 5-дәреже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бүйрек жеткіліксіздігінің басқа көріністері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бүйрек ауруы,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бүйрек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тастары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 тастары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 тастары қабаттасқан бүйректер тастары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несеп тастары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 ішіндегі тастар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несеп шығаратын өзегі ішіндегі тастар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жолдарының төменгі бөліктерінің басқа тастары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жолдарының төменгі бөліктерінің анықталмаған тастары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Шистосомоздағы зәр тастары [бильгарциоз] (B65.-†)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аурулар кезіндегі зәр шығару жолдарының тастары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Мыжылған бүйрек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ишемиясы немесе инфаргі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 пайда болған бүйрек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пен несепағардың басқа анықталған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пен несепағардың анықталмаған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тежелмеген несепқуық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рефлекстік несепқуық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Несепқуықтың басқа айдарларда жіктелмеген нейрогендік әлсіздігі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Несепқуықтың басқа нервілік-бұлшық еттік дисфункциялары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Несепқуықтың анықталмаған нервілік-бұлшық еттік дисфункциясы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 мойнының бітелуі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Қуық-ішек жыланкөзі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қуық жыланкөзі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Несеқуық бүйірқалтасы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Несепқуықтың жарақаттық емес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Несепқуықтың басқа анықталған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Несепқуықтың анықталмаған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несеп шығаратын өзегі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несеп шығаратын өзегінің жарақаттан кейінгі тарылысы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несеп шығаратын өзегінің жұқпадан кейінгі басқа айдарларда жіктелмеген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несеп шығаратын өзегінің басқа тарылысы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несеп шығаратын өзегінің анықталмаған тарылысы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несеп шығаратын өзегі жыланкөзі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несеп шығаратын өзегі бүйірқалтасы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несеп шығаратын өзегі көршиқаны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несеп шығаратын өзегі сілемейлі қабығының түсуі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еркек несеп шығаратын өзегінің анықталған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несеп шығаратын өзегінің анықталмаған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Несептің өздігінен шығуы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тоқтамаудың басқа анықталған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бөлу жүйесінің анықталған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бөлу жүйесінің анықталмаған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асты безінің гиперплазиясы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асты безінің іріңдігі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асты безінің тастары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асты безінің анықталған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Қапталған гидроцеле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Жұқпаланған гидроцеле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Гидроцеленің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гидроцеле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Сперматоцеле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Аталық бездің бұралып қалуы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Іріңдік қабаттасқан аталық бездің қабынуы, аталық без қосалқысының қабынуы мен аталық без-аталық без қосалқысының қабынуы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Шамадан тыс еркек жыныс мүшесі ұшы, қылкүпек пен қыспакүпек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мүшесінің сілемейлі қабықтарындағы ақшыл дақтар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Аталық бездің атрофиясы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Ерлердің жыныс ағзаларының тамырлық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Ерлердің жыныс ағзаларының анықталған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солитарлық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жылауықты емшек дерті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фиброаденозы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фибросклерозы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басқа қатерсіз дисплазиялары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анықталмаған қатерсіз дисплазиясы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қабынба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 ішіндегі анықталмаған өспе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майлық некрозы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түтігінің қабынуы мен оофорит, жіті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түтігінің қабынуы мен оофорит, созылмалы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жіті қабынба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созылмалы қабынба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параметрит пен жамбас целлюлиті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параметрит пен жамбас астау целлюлиті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Әйелдердің жіті жамбас астау перитониті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Әйелдердің созылмалы жамбас астау перитониті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Əйелдердің анықталмаған жамбас астау перитониті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Әйелдердің жамбас астау перитониті салдарлы жабысқақтары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Әйелдердің жамбас астау ағзаларының анықталған басқа қабынба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Бартолин безінің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Сарпайдың жара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 пен сарпайдың анықталған басқа қабынба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эндометрииозы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Аналық без эндометрииозы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түтікшесінің эндометрииозы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ішпердесінің эндометрииозы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Ректоқынаптық бөлгіштер және іншек эндометрииозы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эндометрииозы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тілігінің эндометрииозы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эндометриоз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эндометриоз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 уретроцелесі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Цистоцеле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және іншектің толық түспеуі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және іншектің толық түсуі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және іншектің анықталмаған түсуі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Іншектің эритроцелесі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Ректоцеле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 жыныс ағзалары түсуінің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 жыныс ағзаларының анықталмаған түсуі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Куықтық-ішнектік жыланкөз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Әйелдердің қуық жолдарының басқа жыланкөзі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Іншектік-жіңішке ішектік жыланкөз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Іншектік-жуан ішектік жыланкөз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Әйелдердің басқа ішектік-гениталды жыланкөзі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Әйелдердің ішектік-гинеталды жыланкөзі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 жыныс ағзаларының басқа жыланкөздері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Аналық бездің фолликулалық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Сары дене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Аналық бездің басқа және анықталмаған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Аналық без бен жатыр түтігінің жүре пайда болған атрофиясы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Аналық бездің және жатыр түтікшесінің түсуі мен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Анаық безді, аналық бездің аяғын және жатыр түтікшесін айналдыру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түтігінде қан жиналу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жалпақ байламының гематомасы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Аналық бездің, жатыр түтігі мен жатырдың жалпақ байламының басқа қабынбасыз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Аналық бездің, жатыр түтігі мен жатырдың жалпақ байламының анықталмаған қабынбасыз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денесінің түймешігі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түймешігі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 түймешігі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Сарпайдың түймешігі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 жыныс ағзаларының басқа бөлімдерінің түймешігі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 жыныс ағзаларының анықталмаған түймешігі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денесінің сілемейлі қабығының без тінді гиперплазиясы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денесінің сілемейлі қабығының без тінді гиперплазиясы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баяу кері дамуы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теріс айналуы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Жатыріші синехиялары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Гематометра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басқа, анықталған қабынбасыз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анықталмаған қабынбасыз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әлсіз көрнекіленген дисплазиясы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орташа дисплазиясы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күрт көрнекіленген басқа айдарларда жіктелмеген дисплазиясы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анықталмаған дисплазиясы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 сілемейлі қабықтарындағы ақшыл дақтар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ескі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тарылысы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 қызметінің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 қызметінің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анықталған қабынбасыз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Әлсіз көрнекіленген қынап дисплазиясы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орташа дисплазиясы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күрт көрнекіленген басқа айдарларда жіктелмеген дисплазиясы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 дисплазиясы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сілемейлі қабықтарындағы ақшыл дақтар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тарылысы мен бітеу тууы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Қынапта етеккір қанының жиналуы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басқа, қабынбасыэ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анықталмаған қабынбасыз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Сарпайдың әлсіз көрнекіленген дисплазиясы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Сарпайдың орташа дисплазиясы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Сарпайдың күрт көрнекіленген басқа айдарларда жіктелмеген дисплазиясы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вульваның дисплазиясы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Сарпайдың сілемейлі қабықтарындағы ақшыл дақтар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Сарпай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Сарпай мен шаттың анықталған қабынбасыз басқа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Вульва мен перинэяның анықталмаған қабынбайтын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Салдарлық етеккірсіздік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Тұрақты цикл барысындағы мол және жиі етеккірлер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Тұрақсыз цикл барысындағы мол және жиі етеккі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Жасөспірімдік кезеңдегі мол етеккірлер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Етеккір үзілісі алды кезеңіндегі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Тұрақсыз етеккірдің анықталған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мен қынаптан анықталған басқа ауытқулық қан кетулер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Үйреншікті түсік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Аналық жасушаның жетілмеуімен байланысты әйелдің бедеулігі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түтігімен байланысты әйел бедеулігі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Жатырмен байланысты әйел бедеулігі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мойнымен байланысты әйел бедеулігі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 факторларымен байланысты әйел бедеулігі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 бедеулігінің басқа тұрлері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Жасанды ұрықтандырумен байланысты басқа асқынулар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қызметінің операциядан кейінгі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шығаратын өзектің операциядан кейінгі тарылысы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 күмбезінің жатырды сылып тастағаннан кейін түсуі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астауының операциядан кейінгі жабысқақтары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жолдарының сыртқы жасанды жыланкөздерінің қызметінің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қызметінің операциядан кейінгі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Несеп-жыныс жүйесінің операциядан кейінгі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Несеп-жыныс жүйесінің операциядан кейінгі анықталмаған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Абдоминалдық [құрсақтық] жүктілік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Түтіктік жүктілік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Аналық бездік жүктілік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Жатырдан тыс жүктіліктің басқа формалары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жатырдан тыс жүктілік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Классикалық көпіршік кірме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және бөлігінің көпіршік кірме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көпіршік кірме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Өлген ұрық жұмыртқасы мен көпіршікті емес кірме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Аяқталмаған түсік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Ұрықтанудың анықталған қалыптан тыс басқа өнімдері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Ұрықтанудың қалыптан тыс анықталмаған өнімі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болған түсік. Жыныс жолдары мен жамбас астауы ағзаларының жұқпасымен асқынған толық емес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болған түсік. Ұзақ уақытқа созылған немесе өте көп қан кетуімен асқынған толық емес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болған түсік. Эмболиямен асқынған толық емес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болған түсік. Басқа және анықталмаған асқынулары бар толық емес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болған түсік. Асқынуы жоқ толық емес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болған түсік. Жыныс жолдары мен жамбас астауы ағзаларының жұқпасымен асқынған толық немесе анықталмаған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болған түсік. Ұзақ уақытқа созылған немесе өте көп қан кетуімен асқынған толық немесе анықталмаған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болған түсік. Эмболиямен асқынған толық немесе анықталмаған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болған түсік. Басқа немесе анықталмаған асқынулар қабаттасқан толық немесе анықталмаған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болған түсік. Асқынуы жоқ толық немесе анықталмаған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түсік. Жыныс жолдары мен жамбас астауы ағзаларының жұқпасымен асқынған толық емес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түсік. Ұзақ уақытқа созылған немесе өте көп қан кетуімен асқынған толық емес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түсік. Эмболиямен асқынған толық емес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түсік. Басқа және анықталмаған асқынулары бар толық емес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түсік. Асқынуы жоқ толық емес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түсік. Жыныс жолдары мен жамбас астауы ағзаларының жұқпасымен асқынған толық немесе анықталмаған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түсік. Ұзақ уақытқа созылған немесе өте көп қан кетуімен асқынған толық немесе анықталмаған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түсік. Эмболиямен асқынған толық немесе анықталмаған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түсік. Басқа немесе анықталмаған асқынулар қабаттасқан толық немесе анықталмаған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түсік. Асқынуы жоқ толық немесе анықталмаған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Түсіктің басқа түрлері. Жыныс жолдары мен жамбас астауы ағзаларының жұқпасымен асқынған толық емес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Түсіктің басқа түрлері. Ұзақ уақытқа созылған немесе өте көп қан кетуімен асқынған толық емес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Түсіктің басқа түрлері. Эмболиямен асқынған толық емес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Түсіктің басқа түрлері. Басқа және анықталмаған асқынулары бар толық емес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Түсіктің басқа түрлері. Асқынуы жоқ толық емес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Түсіктің басқа түрлері. Жыныс жолдары мен жамбас астауы ағзаларының жұқпасымен асқынған толық немесе анықталмаған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Түсіктің басқа түрлері. Ұзақ уақытқа созылған немесе өте көп қан кетуімен асқынған толық немесе анықталмаған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Түсіктің басқа түрлері. Эмболиямен асқынған толық немесе анықталмаған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Түсіктің басқа түрлері. Басқа немесе анықталмаған асқынулар қабаттасқан толық немесе анықталмаған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түсік. Жыныс жолдары мен жамбас астауы ағзаларының жұқпасымен асқынған толық емес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түсік. Ұзақ уақытқа созылған немесе өте көп қан кетуімен асқынған толық емес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түсік. Эмболиямен асқынған толық емес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түсік. Басқа және анықталмаған асқынулары бар толық емес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түсік. Асқынуы жоқ толық емес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түсік. Жыныс жолдары мен жамбас астауы ағзаларының жұқпасымен асқынған толық немесе анықталмаған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түсік. Ұзақ уақытқа созылған немесе өте көп қан кетуімен асқынған толық немесе анықталмаған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түсік. Эмболиямен асқынған толық немесе анықталмаған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түсік. Басқа немесе анықталмаған асқынулар қабаттасқан толық немесе анықталмаған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 жолдары мен жамбас астауы ағзаларының жұқпасымен асқынған сәтсіз медициналық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Ұзақ уақытқа созылған немесе өте көп қан кетуімен асқынған сәтсіз медициналық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Эмболиямен асқынған сәтсіз медициналық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немесе анықталмаған асқынулар қабаттасқан сәтсіз медициналық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Асқынуы жоқ сәтсіз медициналық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 жолдары мен жамбас астауы ағзаларының жұқпасымен асқынған түсік жасауға басқа және анықталмаған сәтсіз әрекеттер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Ұзақ уақытқа созылған немесе өте көп қан кетуімен асқынған түсік жасауға басқа және анықталмаған сәтсіз әрекеттер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Эмболиямен асқынған, түсік жасауға басқа және анықталмаған сәтсіз әрекеттер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немесе анықталмаған асқынулар қабаттасқан, түсік жасауға басқа және анықталмаған сәтсіз әрекеттер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Асқынуы жоқ, түсік жасауға басқа және анықталмаған сәтсіз әрекеттер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 жатырдан тыс және молярлық жүктілік тудырған жыныс жолдары мен жамбас астауы ағзаларының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 жатырдан тыс және молярлық жүктілік тудырған ұзақ уақыттық немесе өте көп қан кету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 жатырдан тыс және молярлық жүктілік тудырған эмболия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 жатырдан тыс және молярлық жүктілік тудырған шок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 жатырдан тыс және молярлық жүктілік тудырған бүйрек қызметінің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 жатырдан тыс және молярлық жүктілік тудырған зат алмасуының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 жатырдан тыс және молярлық жүктілік тудырған жамбас астауы ағзалары мен тіндерінің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 жатырдан тыс және молярлық жүктілік тудырған басқа веналық асқынулар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 жатырдан тыс және молярлық жүктілік тудырған басқа асқынулар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 жатырдан тыс және молярлық жүктілік тудырған анықталмаған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босану мен босанудан кейінгі кезеңді асқындыратын бұрыннан бар эссенциалды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босану мен босанудан кейінгі кезеңді асқындыратын бұрыннан бар жүректік-тамырлық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босану мен босанудан кейінгі кезеңді асқындыратын бұрыннан бар бүйректік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босану мен босанудан кейінгі кезеңді асқындыратын бұрыннан бар жүректік-тамырлық және бүйректік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босану мен босанудан кейінгі кезеңді асқындыратын бұрыннан бар салдарлық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босану мен босанудан кейінгі кезеңді асқындыратын бұрыннан бар анықталмаған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Қосылған протеинурия қабаттасқан бұрыннан бар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тудырған ісінулер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тудырған протеинурия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тудырған, протеинурия қабаттасқан ісінулер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Маңызды емес протеинуриялы жүктілік тудырған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 дәрежелі преэклампсия (бүйрек дерті)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 преэклампсия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HELLP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преэклампсия [бүйрек дерті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жүктілік талмасы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үстіндегі жүктілік талмасы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кезеңдегі жүктілік талмасы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Уақыты бойынша анықталмаған жүктілік талмасы эклампсия ЖА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Аналардағы анықталмаған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Қауіпті түсік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Жүктіліктің басқы мерзімдерінде басқа қан кетулер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Жүктіліктің басқы мерзімдерінде анықталмаған қан кетулер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Жүктілердің зат алмасуының бұзылуы қабаттасқан, шамадан тыс немесе ауыр құсуы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Жүктілердің жүктілік мерзімінің соңында құсуы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нижних конечностей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 аяқ веналарының варикоздық кеңеюі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 жыныс ағзалары веналарының варикоздық кеңеюі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 беткейлік венаның тромбымен бітелуі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терең флеботромбоз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геморрой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ми веналарның тромбпен бітелуі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бүйрек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несеп қуығының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несеп шығаратын өзектің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несеп жолдарының басқа бөлімдерінің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несеп жолдарының анықталмаған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жыныс жолдарының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несеп-жыныстық жолдардың басқа жəне анықталмаған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Бұрыннан бар инсулин тəуелді қантты диабет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Бұрыннан бар инсулин тəуелсіз қантты диабет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Тамақтанудың жеткіліксіздігімен байланысты бұрыннан бар қантты диабет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Бұрыннан бар анықталмаған қантты диабет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 пайда болған қантты диабет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анықталмаған қантты диабет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 тамақтанудың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 дене салмағының шамадан тыс ұлғаюы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 дене салмағы өсуінің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үйреншікті, соңына дейін жеткізбейтін əйелге медициналық көмек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 қалып кеткен жатыр ішілік ұрықтануға қарсы құралдар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Жүктілер герпесі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Анадағы гипотензивтік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босану мен босанудан кейінгі кезеңде бауырдың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босану мен босанудан кейінгі кезеңдерде қасаға буындасуының шала таюы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Жүктілікпен байланысты басқа анықталған жағдайлар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 босануға дейінгі тексеру барысында анықталған гематологиялық ауытқулар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 босануға дейінгі тексеру барысында анықталған биохимиялық ауытқулар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 босануға дейінгі тексеру барысында анықталған цитологиялық өзгерулер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 босануға дейінгі ультрадыбыстық тексеру барысында анықталған патологиялық өзгерулер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 босануға дейінгі рентгенологиялық тексеру барысында анықталған патологиялық өзгерулер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 босануға дейінгі тексеру барысында анықталған хромосомалық немесе генетикалық ауытқулар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 босануға дейінгі тексеру барысында анықталған басқа қалыптан ауытқулар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кезеңінде анестезияның өкпелік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кезеңінде анестезияның кардиологиялық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кезеңінде анестезиямен байланысты орталық нерв жүйесі тарапының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кезеңінде жергілікті анестезияға уыттық серпіліс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кезеңінде жұлын арқылы немесе эпидуралды анестезия тудырған бас ауыруы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кезеңіндегі жұлын арқылы немесе эпидуралды анестезияның басқа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кезеңінде кеңірдекке түтік қоюдың сәтсіздігі немесе қиындығы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кезеңінде анестезияның басқа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кезеңінде анестезияның анықталмаған асқынуы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Егіз балаға жүкті болу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балаға жүкті болу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Төрт балаға жүкті болу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ұрықты жүктіліктің басқа формалары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көп үрықты жүктілік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ұрық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немесе бірден артық ұрықты түсік жасағаннан кейін жалғасқан жүктілік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немесе бірден артық ұрықтың жатырдағы өлуінен кейін жалғасқан жүктілік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ұрықты жүктілікке тəн басқа асқынулар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көмек көрсетуді талап ететін ұрық орналасуының тұрақсыздығы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көп үрықты жүктілік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көмек көрсетуді талап ететін ұрықтың көлденең немесе қиғаш орналасуы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көмек көрсетуді талап ететін ұрықтың бетімен, маңдайымен немесе иегінің астымен келуі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жүктіліктің соңында ұрық басының жоғары тұруы ұрық басының кіргізілмеуі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көмек көрсетуді талап ететін бір немесе бірнеше ұрық дұрыс келмеген көп ұрықты жүктілік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ұрықтың құрама келуі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ұрықтың дұрыс келмеуінің басқа формалары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ұрықтың анықталмаған дұрыс келмеуі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диспропорцияға əкеліп соғатын жамбас астауы сүйектерінің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диспропорцияға əкеліп соғатын біркелкі тарылған жамбас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диспропорцияға әкеліп соғатын жамбас астауы кіре берісінің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диспропорцияға әкеліп соғатын жамбас астауы шыға берісінің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ана мен ұрық жағынан аралас диспропорция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диспропорцияға əкеліп соғатын ұрық өлшемдерінің үлкендігі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диспропорцияға әкеліп соғатын ұрық сумиы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диспропорцияға әкеліп соғатын ұрықтың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диспропорцияға əкеліп соғатын басқа себептердің салдарлары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анықталмаған диспропорция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жатырдың туа біткен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жатыр денесінің ісігі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операциядан кейінгі жатыр тыртығы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жатыр мойнағы қылтасы-мойын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жатыр мойнының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жүкті жатырдың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қынап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сарпай мен шаттың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жамбас астауы ағзаларының анықталған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жамбас астауы ағзаларының анықталмаған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ұрықтың орталық нерв жүйесі дамуының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ұрықта хромосомалық ауытқулар (болжанған)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ұрықта тұқым қуалайтын аурулар (болжанған)болуы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анасының вирустық аурумен ауыруы нəтижесінде ұрықтың (болжанған)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алкоголь əсері нəтижесінде ұрықтың (болжанған)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дəрілік заттарды пайдалану нəтижесінде ұрықтың (болжанған)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сәулелену нәтижесінде ұрықтың (болжанған)зақымдануы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басқа медициналық ем шаралар нәтижесінде ұрықтың (болжанған)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ұрықтың басқа (болжанған) ауытқулары мен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ұрықтың анықталмаған ауытқулары мен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резус-иммундау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иммундаудың басқа формалары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 шемені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ұрықтың құрсақтық гипоксиясының белгілері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ұрықтың құрсақ ішінде өлуі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 өсуінің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ұрықтың шамадан тыс өсуі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құрсақтық жүктілік барысында өмірге бейім ұрық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 жағдайындағы басқа анықталған ауытқулар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 жағдайындағы анықталмаған ауытқулар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Қағанақ суының көптігі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Қағанақ суының өте аздығы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Қағанақ қуыстары мен ұрық қабықтарының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Қағанақ сұйықтығы мен ұрық қабықтарының анықталған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Қағанақ сұйықтығы мен ұрық қабықтарының анықталмаған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қабықтарының мерзімінен бұрын жыртылуы, босанудың басталуы келесі 24сағат ішінде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қабықтарының мерзімінен бұрын жыртылуы, босанудың басталуы 24 сағаттық сусыз кезеңнен кейін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Жүргізілген емдеуге байланысты ұрық қабықтарының мерзімінен бұрын жыртылуы, босанудың кешігуі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қабықтарының мерзімінен бұрын анықталмаған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жолдасы трансфузиясы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жолдасының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жолдасының ауыр өсімі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жолдасының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жолдасының анықталмаған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кетуінсіз деп анықталған бала жолдасының алда жатуы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Предлежание плаценты с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ұйығыштығының бұзылуы қабаттасқан бала жолдасының мерзімінен бұрын ажырауы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жолдасының мерзімінен бұрын басқа ажырауы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жолдасының мерзімінен бұрын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ұйығыштығының бұзылуы қабаттасқан босануға дейінгі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Босануға дейінгі басқа қан кету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Босануға дейінгі анықталмаған қан кету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Жүктіліктің толық 37 аптасына дейінгі кезеңдегі жалған толғақтар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Жүктіліктің толық 37 аптасынан кейін басталатын жалған толғақтар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жалған толғақтар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Мерзімінен асқан жүктілік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Босанусыз мезгілінен ерте толғақ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Мезгілінен ерте босанумен мезгілінен ерте толғақ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Уақытылы босанумен мезгілінен ерте толғақ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Жосықсыз толғақсыз мезгілінен ерте босану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 дəрі-дəрмектік ширықтырудың сəтсіз əрекеті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 аспаптық əдістермен ширықтырудың сəтсіз əрекеті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 ширықтырудың сәтсіз әрекеттерінің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 ширықтырудың анықталмаған сәтсіз әрекеті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əрекетінің бастапқы əлсіздігі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əрекетінің салдарлық əлсіздігі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əрекеті əлсіздігінің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Қарқынды босану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гипертониялық, үйлесімсіз жəне ұзаққа созылған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əрекетінің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әрекетінің анықталмаған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Босанудың бірінші кезеңінің ұзаққа созылуы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Босанудың екінші кезеңінің ұзаққа созылуы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Егіздердің, үш егіздің және т.б. екінші ұрығының туылуының кешігуі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ұзаққа созылған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басының толық бұрылмауы салдарынан қиындаған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бөксесімен келуі салдарынан қиындаған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бетімен келуі салдарынан қиындаған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маңдайымен келуі салдарынан қиындаған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Нәрестенің иығымен келуі салдарынан қиындаған босанулар Бала қолының шығып кетуі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қосарласқан келуі салдарынан қиындаған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басқа бұрыс орналасуы немесе алда жатуы салдарынан қиындаған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анықталмаған дұрыс орналаспауы немесе алда жатуы салдарынан қиындаған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пішінінің өзгеруі салдарынан қиындаған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Біркелкі тарылған жамбас салдарынан қиындаған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астауына кіреберісі тарылуы салдарынан қиындаған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астауының шығаберіс тесігі мен орта диаметрінің тарылуы салдарынан қиындаған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пен ұрық өлшемдерінің сәйкес келмеуі салдарынан анықталмаған қиындаған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Анасының жамбас астауы ағзаларының ауытқулары салдарынан қиындаған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жамбасының басқа ауытқулары салдарынан қиындаған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жамбасының анықталмаған ауытқулары салдарынан қиындаған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иығымен келуі салдарынан қиындаған босанулар [дистоция]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Егіздердің ілінісіп-кептелуі [коллизия] салдарынан қиындаған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Əдеттен тыс ірі ұрық салдарынан қиындаған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басқа ауытқулары салдарынан қиындаған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 шақыртудың анықталмаған сәтсіз әрекеті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Вакуум-экстракторды қолдану мен қышқаш салудың анықталмаған сәтсіз әрекеті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кезеңнің анықталмаған асқынуы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қиындаған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үстінде қан ұйығыштығының бұзылуы қабаттасқан қан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үстіндегі басқа да қан кетулер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үстіндегі анықталмаған қан кету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жүрегінің жиырылуы жиілігінің өзгеруімен асқынған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Қағанақ сұйықтығына тоңғақтың шығуымен асқынған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жүрегінің жиырылуы жиілігінің өзгеруімен, тоңғақтың қағанақ сұйықтығына шығуымен асқынған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күйзелуінің биохимиялық белгілерінің пайда болуымен асқынған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күйзелуінің басқа белгілерінің пайда болуымен асқынған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анықталмаған күйзелуімен асқынған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Кіндікбаудың түсуімен асқынған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Кіндікбаудың ұрық мойнын айнала оралып, қысылуымен асқынған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Кіндікбаудың шырмалуымен асқынған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Кіндікбаудың қысқалығымен асқынған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тамырының алдында жатуымен [vasa praevia] асқынған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Кіндікбау тамырларының зақымдануымен асқынған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Кіндікбаудың басқа патологиялық жағдайларымен асқынған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Кіндікбаудың анықталмаған патологиялық жағдайымен асқынған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Босандыру процессі үстіндегі шаттың бірінші дəрежелі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Босандыру процессі үстіндегі шаттың екінші дəрежелі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Босандыру процессі үстіндегі шаттың үшінші дəрежелі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Босандыру процессі үстіндегі шаттың төртінші дəрежелі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Босандыру процессі үстіндегі шаттың анықталмаған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босану басталғанға дейін жарылуы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босану үстінде жарылуы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босанудан кейінгі айналуы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акушерлік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тек жоғарғы бөлігінің акушерлік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ағзаларының басқа акушерлік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буындары мен байламдарының акушерлік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Жамбастың акушерлік қан гематомасы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акушерлік басқа жарақаттар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акушерлік жарақат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Босанудың үшінші кезеңінде қан кету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ерте кезеңдегі басқа қан кетулер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кеш немесе салдарлық қан кету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афибриногенемия, фибринолизис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жолдасының қан кетусіз кідіруі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жолдасы мен ұрық қабықтары бөліктерінің қан кетусіз кідіруі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 үстінде анестезия жүргізу салдарлы аспирациялық пневмонит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 үстінде анестезия жүргізу салдарлы өкпе тарапының басқа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 үстінде анестезия жүргізу салдарлы жүрек тарапының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 үстінде анестезия жүргізу салдарлы орталық нерв жүйесі тарапының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 үстінде жергілікті анестезияға уыттық реакция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 үстінде жұлындық және эпидуралдық анестезия жүргізуіне байланысты бас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 үстінде жұлындық және эпидуралдық анестезия жүргізуіне байланысты басқа асқынулар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 үстінде интубациялауға сәтсіз әрекет немесе оның қиындығы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 үстіндегі анестезиялаудың басқа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 үстіндегі анестезиялаудың нықталмаған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 үстіндегі ана дистрессі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босанудан кейін немесе босандыру үстіндегі ана шогі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босану үстіндегі гипертермия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үстіндегі басқа жұқпалар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Акушерлік оперативтік əрекеттер мен басқа ем шаралар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қабықтарын жасанды түрде жыртқаннан кейінгі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қабықтарының өздігінен немесе анықталмаған жыртылуынан кейінгі босанудың кешігуі босанудың кешігуі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Бұрын орын алған Кесар тілігінен кейінгі қынап арқылы босану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босандырудың анықталған басқа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Босанулардың анықталмаған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шүйдесімен келгенде өздігінен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бөксесімен келгенде өздігінен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ұрықты өздігінен басқа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бір ұрықты өздігінен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Қышқашты төмен салу [шығаберіс]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Қышқашты орта тұсқа салу [қуыстық]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Қышқашты орта тұсқа бұрай салу [қуыстық]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және анықталмаған қышқаштар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Вакуум-экстракторды пайдалану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Қышқаштар мен вакуум-экстраторды қосарлап пайдалану арқылы босандыру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кесар тілігін жүргізу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Кесар тілігін мезгілінде жүргізу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 сылып тастаумен жүргізілген кесар тілігі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Кесар тілгі арқылы босандырылған бір ұрықты басқа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Кесар тілгі арқылы босандырылған анықталмаған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 жамбас жағынан ұс шығарып 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бөксесімен келгенде басқа акушерлік көмек арқылы босандыру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акушерлік қол əрекеттері [қол əдістері] арқылы босану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Құрсақтық жүктілікте тірі бала босану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Босандыру кезіндегі құрылысын бұзу операциясы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ұрықты босанулар кезіндегі акушерлік көмектің анықталған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ұрықты босанулар кезіндегі анықталмаған акушерлік көмек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ұрықты босанулар, барлығы өздігінен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ұрықты босанулар, барлығы қышқаштар мен вакуум-экстракторды қолдану арқылы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ұрықты босанулар, барлығы кесар тілігімен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ұрықты босанулар кезінде басқалай босандыру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көп ұрықты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сепсис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Хирургиялық акушерлік жара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 жолдарының босанудан кейінгі басқа жұқпалары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жолдарының босанудан кейінгі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Несеп-жыныс жолдарының босанудан кейінгі басқа жұқпалары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 пайда болған, тегі анық емес, гипертермия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анықталған басқа жұқпалар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кезеңдегі үстіртін тромбофлебит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кезеңдегі терең флеботромбоз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кезеңдегі геморрой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кезеңдегі ми веналарының тромбозы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кезеңдегі веналық басқа асқынулар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кезеңдегі анықталмаған веналық асқынулар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Акушерлік ауа эмболиясы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Қағанақ сұйықтығымен эмболдану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ұйындыларымен акушерлік эмболдану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Пиемиялық және сепсистік акушерлік эмболия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Акушерлік басқа эмболия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 анестезия қолдану салдарынан болған өкпе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 анестезия қолдану салдарынан болған жүрек тарапының асқынулары салдарынан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 анестезия қолдану салдарынан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 жергілікті анестезияға уыттық реакция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 жұлын немесе эпидуралдық анестезия қолданумен байланысты бас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 жұлын және эпидуралдық анестезиялардың басқа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 интубациялау барысында сәтсіз әрекет немесе қиындықтар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 анестезиялаудың басқа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 анестезиялаудың анықталмаған асқынуы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Кесар тілігінен кейінгі тігістердің ажырауы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Шат тігістерінің ажырауы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Акушерлік хирургиялық жарақат гематомасы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кезеңдегі кардиомиопатия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кезеңдегі бүйрек қызметінің жіті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бездің босанудан кейін қабынуы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кезеңнің басқа айдарларда жіктелмеген басқа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кезеңнің анықталмаған асқынуы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Босанғаннан кейінгі мерзімде жүктіліктің және босанулардың асқынуларының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себептен акушерлік қайтыс болу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Босанғаннан кейін 42 тəуліктен кейін, бірақ бір жылға жетпей, кез келген акушерлік себептен ананың қайтыс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Ананың тікелей акушериялық себептерден өлімі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Ананың тікелей акушериялық емес себептерден өлімі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Ананың анықталмаған акушериялық себептерінен өлімі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Ананың төте акушерлік себептердің салдарларынан қайтыс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Ананың тікелей акушериялық себептердің салдарынан өлімі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туберкулез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мерез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соз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жыныстық жолмен берілуі басымырақ басқа   жұқпалар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вирусты гепатит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басқа вирусты аурулар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протозойлық жұқпалар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протозойлық жұқпалар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анасының басқа жұқпалы жəне паразиттік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анасының басқа анықталмаған жұқпалы жəне паразиттік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қан мен қан өндірілу ағзаларының аурулары мен иммундық механизм тартылған жеке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эндокриндік жүйе аурулары, тамақтану мен зат алмасуының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психиканың бұзылулары мен нерв жүйесінің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қанайналым жүйесінің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тыныс алу ағзаларының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ас қорыту ағзаларының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тері мен теріасты шелмайының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анықталған басқа аурулар мен жағдайлар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Анасының гипертензиялық бұзылыстарымен шартталған ұрық пен нәрестенің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Анасынның бүйрек және несеп жолдарының ауруларымен шартталған ұрық пен нәрестенің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Анасының жұқпалы және паразиттік ауруларымен шартталған ұрық пен нәрестенің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анасының қанайналым және тыныс алу жүйелерінің созылмалы ауруларымен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анасының тамақтануы бұзылуларымен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анасының жарақаттарымен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анасына жүргізілген хирургиялық араласулармен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анасына жүргізілген басқа медициналық ем шаралармен шартталған ұрық пен нәрестенің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Анасының басқа жағдайларымен шартталған ұрық пен нәрестенің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анасының анықталмаған жағдайларымен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Ұрық пен нәрестенің жатыр мойнағының қылтасы мен жатыр мойнының жеткіліксіздігімен шартталған зақымдары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ұрық қабығының мерзімінен бұрын жыртылуымен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қағанақ суының өте аздығымен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қағанақ суының көптігімен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жатырдан тыс жүктілікпен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көп ұрықты жүктілікпен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анасының қайтыс болуымен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ұрықтың босану алдында, алдыңғы жағында жатуының бұрыстығымен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анасының жүктілікті асқындыратын басқа ауруларымен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жүктілікті асқындыратын анықталмаған жағдайлармен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бала жолдасының алда жатуымен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бала жолдасының бөлінуімен және қан кетуімен байланысты басқа асқынулармен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бала жолдасының анықталмаған және басқа морфологиялық және қызметтік ақауларымен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бала жолдасы трансфузиясы синдромымен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кіндікбаудың шығып кетуімен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кіндікбау қысылуының басқа түрлерімен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кіндікбаудың басқа және анықталмаған жағдайларымен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хориоамнионитпен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қағанақ пен ұрықтың сыртқы қабығының басқа ауытқуларымен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қағанақ пен ұрықтың сыртқы қабығының анықталмаған ауытқуларымен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нәресте жамбасымен келгенде босандыру мен нәрестені тартып туғызумен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нәрестенің басқадай алда жатуы, орналасуы және диспропорцияларымен шартталған босану үстіндегі және босандыру кезіндегі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қышқаш салу арқылы босандырумен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вакуум-экстрактор қолданумен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кесар тілігі арқылы босандырумен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қарқынды босанумен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жатырдың жиырылу әрекетінің бұзылуымен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босану мен босандырудың басқа асқынуларымен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босану мен босандырудың асқынуларымен шартталған анықталмаған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жүктілік, босану және босандыру кезінде анасына анестезия немесе ауырсынуды басатын заттарды қолданумен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анасына көрсетілген басқа емдік әсерлермен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анасының темекі шегуімен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анасының алкоголь пайдалануымен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анасының есірткі заттарды қолдануымен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анасының тағамдық химиялық заттарды пайдалануымен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анаға қоршаған ортадағы химиялық заттардың әсерімен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анаға басқа зиянды әсерлердің әсерімен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анаға анықталмаған зиянды әсерлердің әсерімен шартталған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Гестациялық мерзім үшін "аз салмақты" ұрық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Гестациялық мерзім үшін ұрық өлшемінің аздығы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Гестациялық мерзім үшін "аз салмақтылығы" немесе ұрық өлшемінің аздығы ескертілмеген тамақтанудың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анықталмаған баяу өсуі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туғандағы салмағының өте аздығы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Туғандағы дене салмағы аздығының басқа оқиғалары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Тым жетілмеушілік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Шала туудың басқа оқиғалары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Шамадан тыс ірі бала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мерзім үшін "ірі салмақты" балалар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Ұзақ көтерілген , бірақ мерзімі үшін "ірі салмақты" емес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барысында мидың қатты қабығы астына қан кету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миға қан құйылуы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ми қарыншасына қан құйылуы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мидың өрмелі қабығының астына қан құйылуы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мишық бүдірінің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бас сүйек ішілік басқа жыртылулар мен қан құйылулар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бас сүйек ішілік анықталмаған жыртылулар мен қан құйылулар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ми ісінуі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мидың анықталған басқа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мидың анықталмаған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бет нервісінің зақымы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бас сүйек нервілерінің басқа зақымы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омыртқа бағаны мен жұлынның зақымы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босану жарақаты кезіндегі анықталмаған зақымы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кефалогематома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шаштың зақымы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апоневроз астына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салдарынан бастың шашты бөлігінің гематомасы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Мониторинг емшаралары салдарынан бастың шашты бөлігінің зақымы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үстіндегі бастың шашты бөлігінің басқа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үстіндегі бастың шашты бөлігінің анықталмаған зақымы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бас сүйек сүйектерінің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бас сүйектің басқа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ортан жіліктің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басқа ұзын сүйектердің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бұғананың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қаңқаның басқа бөлімдерінің зақымы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қаңқаның анықталмаған зақымдары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Эрба параличі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Клюмпке параличі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көкет нервісінің параличі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өрімінің босанулық басқа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Шеткі нервілер жүйесінің босанулық басқа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Шеткі нервілердің босанулық анықталмаған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бауыр зақымы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көкбауырдың зақымы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төс-бұғана-бүртікті бұлшық еттің зақымы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босанулық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босанулық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сыртқы жыныс ағзаларының зақымы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Теріасты майлы тінінің босану жарақатымен шартталған некрозы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Босанудың анықталған басқа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Босанудың анықталмаған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басталғанға дейін алғашқы рет белгіленген құрсақтық гипоксия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үсті мен босандыру кезінде алғашқы рет белгіленген құрсақтық гипоксия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Құрсақтық анықталмаған гипоксия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Туылғанда ауыр тұншығу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Туылғанда орташа немесе қалыпты тұншығу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Туылғанда анықталмаған тұншығу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тыныс алуының бұзылу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өтпелі тахипноэсі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тыныс алуының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тыныс алуының анықталмаған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вирустық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Хламидиялар тудырған туа біткен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Стафилококтар тудырған туа біткен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Стрептококтардың В тобы тудырған туа біткен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таяқшасы тудырған туа біткен пневмония [Escherichia coli (эшерихия коли)]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Pseudomonas (псевдомонас) тудырған, туа біткен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бактериялық агенттер тудырған, туа біткен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қоздырғыштар тудырған, туа біткен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туа біткен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тоңғақ аспирациясы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қағанақ суы мен сілемей аспирациясы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қан аспирациясы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сүт аспирациясы мен құсқан тамақ аспирациясы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басқа аспирациялық синдромдар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анықталмаған аспирациялық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пайда болатын интерстициалды эмфизема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пайда болған пневмоторакс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пайда болған пневмомедиастинум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пайда болған пневмоперикард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пайда болған интерстициалды эмфиземамен байланысты басқа жағдайлар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пайда болған кеңірдек пен бронхыдан қан кету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пайда болған көлемді қан кету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пайда болған өкпеден басқа қан кетулер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пайда болған, өкпеден анықталмаған қан кетулер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Вильсон-Микити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Бронх-өкпенің перинаталдық кезеңде пайда болған дисплазиясы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перинаталдық кезеңде пайда болған басқа созылмалы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перинаталдық кезеңде пайда болған анықталмаған созылмалы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өкпесінің ауасыз алғашқы солуы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өкпесінің басқа жəне анықталмаған ауасыз солуы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көгеру ұстамасы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ұйқы үстіндегі алғашқы апноэсі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апноэсінің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тыныс алуының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анықталған басқа тыныстық жағдайлары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анықталмаған тыныстық бұзылымы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жүрек қызметінің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жүрек ырғағының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гипертензиясы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тұрақты, ұрыққа тəн қанайналымы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миокардтың өтпелі ишемиясы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Жүрек-тамырлардың перинаталдық кезеңде пайда болатын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Жүрек-тамырлардың перинаталдық кезеңде пайда болатын анықталмаған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қызамық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цитомегаловирус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Кəдімгі герпес вирусы [Herpes simplex (герпес симплекс)] тудырған, туа біткен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вирусты гепатит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басқа вирусты жұқпалар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анықталмаған вирусты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стрептококтың В тобымен шартталған сепсисі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басқа жəне анықталмаған стрептококтармен шартталған сепсисі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алтын түстес стафилококпен [Staphylococcus aureus (стафилококкус ауреус)] шартталған сепсисі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басқа жəне анықталмаған стафилококтармен шартталған сепсисі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ішек таяқшасымен [Escherichia coli (эшерихия коли)] шартталған сепсисі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анаэробтық микроорганизмдермен шартталған сепсисі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басқа бактериялық агенттермен шартталған сепсисі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анықталмаған, бактериялық сепсисі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туберкулез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токсоплазмоз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(таралған) листериоз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Plasmodium falciparum (плазмодиум фальципарум) тудырған туа біткен безгек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басқа малярия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кандидозы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басқа, анықталған жұқпалы жəне паразиттік аурулар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анықталмаған жұқпалы жəне паразиттік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кіндігінің аз мөлшерде қан кетумен немесе онсыз, қабынуы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Емшек неонатальдық жұқпалы қабынуы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конъюктивиті мен дакриоциститі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басқа айдарларда жіктелмеген қағанақ ішілік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жолдарының неонатальдық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қабатының неонатальдық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кезеңге тəн анықталған басқа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кезеңге тəн анықталмаған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алда жатқан қан тамырынан қансырауы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жыртылған кіндікбауынан қансырауы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бала жолдасынан қансырауы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ұрықтық егіздердің екінші ұрығынан қан кетуі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Ұрықтан анасының қан арнасына қан кетуі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ұрықтық егіздерде кіндікбаудың кесілген ұшынан ұрықтың қансырауы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кіндікбауынан басқа түрі қан кету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анықталмаған қансырауы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кіндікбауынан көлемді қан кету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кіндікбауынан басқа қан кету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кіндікбауынан анықталмаған қан кету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нəрестедегі 1-дəрежелі қарынша ішілік (жарақаттық емес)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нəрестедегі 2-дəрежелі қарынша ішілік (жарақаттық емес)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нəрестедегі 3-дəрежелі қарынша ішілік (жарақаттық емес)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нəрестедегі қарынша ішілік (жарақаттық емес) анықталмаған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нəрестенің миына (жарақаттық емес)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нəрестеде мидың тамырлы қабығының астына (жарақаттық емес)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нəрестенің мишығы мен артқы бас сүйек шұңқырына (жарақаттық емес)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нəрестенің бас сүйек ішіне (жарақаттық емес) басқа қан құйылулар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нəрестенің бас сүйек ішіне (жарақаттық емес) анықталмаған қан құйылулар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нəрестенің геморрагиялық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қан құсуы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меленасы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тік ішегінен қан кету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асқазан-ішектік қан кету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бүйрекүсті безіне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терісінің ішіне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қынабынан қан кету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басқа анықталған қан кетулері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анықталмаған қан кету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нəрестені резус-изоиммундау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нəрестені АВ0-изоиммундау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нəрестенің гемолиздік ауруының басқа формалары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нəрестенің анықталмаған гемолиздік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изоиммундаумен шартталған шемені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басқа жəне анықталмаған гемолиздік аурумен шартталған шемені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Изоиммундаумен шартталған ядролық сарғаю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Ядролық сарғаюдың басқа анықталған формалары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ядролық сарғаю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Қанталаумен шартталған неонатальдық сарғаю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кетумен шартталған неонатальдық сарғаю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Жұқпамен шартталған неонатальдық сарғаю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Полицитемиямен шартталған неонатальдық сарғаю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организмінен өткен немесе нəрестеге енгізілген дəрілік заттар немесе уыттармен шартталған неонатальдық сарғаю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қанын жұтумен шартталған неонатальдық сарғаю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Мөлшерден тыс гемолиздің басқа анықталған формаларымен шартталған неонатальдық сарғаю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Мөлшерден тыс гемолизбен шартталған неонатальдық анықталмаған сарғаю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Мерзімінен бұрын босандырумен байланысты неонатальдық сарғаю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Өттің қоюлану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жасушаларының басқа жəне анықталмаған зақымдары салдарлы неонатальдық сарғаю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Сүттенуді тежеуіш заттармен шартталған неонатальдық сарғаю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себептермен шартталған неонатальдық сарғаю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неонатальдық сарғаю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нəрестедегі қанның таралған тамыр ішілік ұюы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Өтпелі неонатальдық тромбоцитопения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полицитемиясы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Шала туғандар анемиясы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қансырауы салдарлы туа біткен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басқа туа біткен анемиялар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Өтпелі неонатальдық нейтропения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Ұюдың неонатальдық өтпелі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анықталған басқа гематологиялық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гематологиялық анықталмаған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Гестациялық диабетпен ауыратын анадан туған нəресте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Диабетпен ауыратын анадан туған нəресте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 қантты диабеті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Қанда қанттың неонатальдық емқателік азаюы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басқа гипогликемиялар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нəрестенің көмірсулар алмасуының басқа өтпелі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нəрестенің көмірсулар алмасуының анықталмаған өтпелі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Сиыр сүтін пайдалану себепті гипокальциемия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гипокальциемияның басқа формалары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гипомагниемия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Кальций мен магний шылығынсыз неонатальдық тетания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Өтпелі неонатальдық гипопаратиреоз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Кальций мен магний алмасуының неонатальдық өтпелі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Кальций мен магний алмасуының неонатальдық өтпелі анықталмаған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неонаталдық зоб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Өтпелі неонаталдық гипертиреоз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қалқанша без қызметінің неонатальдық өтпелі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эндокриндік басқа, анықталған, өтпелі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өтпелі неонатальдық эндокриндік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метаболизмдік кеш ацидозы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сусыздануы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Нəрестедегі натрий дисбалансы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Нəрестедегі калий дисбалансы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Нəрестелердегі су-тұз алмасуының өтпелі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өтпелі тирозинемиясы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Нəрестелердегі зат алмасуының өтпелі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Нəрестелердегі зат алмасуының анықталмаған өтпелі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Тоңғақтық илеус (E84.1†)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Тоңғақ тығыны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өтпелі илеусі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сүтінің қоюлануы салдарлы ішек түйнегі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Нəрестелердің анықталған басқа ішек түйнегі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Нəрестелердің анықталмаған ішек түйнегі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нəрестелердің некроздағыш энтероколиті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ішектің тесілуі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 қабынуының неонатальдық басқа формалары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қанын жұту салдарлы қан құсу мен мелена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Нəрестелердің жұқпасыз іш өтуі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кезеңдегі ас қорыту жүйесінің анықталған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кезеңдегі ас қорыту жүйесінің анықталмаған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Суық ұру жарақаты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басқа гипотермиясы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анықталмаған гипотермиясы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дене қызуының сыртқы орта факторлары тудырған көтерілуі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температураны реттеу қызметінің анықталған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температураны реттеу қызметінің анықталмаған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склеремасы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уыттық қызару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гемолиздік аурумен байланыссыз шемені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нəрестеге тəн басқа жəне анықталмаған ісінулер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 сүт бездерінің ісінуі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Атабез қабығының туа біткен шемені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Кіндікбау тұқылының түймешігі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нəрестеге тəн, сыртқы жабындардың басқа анықталған өзгерулері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нəрестеге тəн сыртқы жабындардың анықталмаған өзгерулері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құрысқағы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Нәрестенің ми ишемиясы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ми қарыншалары алды (жүре пайда болған)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Нəрестелердің ми лейкомаляциясы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Нəрестелердің церебралдық қозғыштығы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Нəрестелердің церебралдық депрессиясы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гипоксиялық ишемиялық энцефалопатиясы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ми тарапынан басқа, анықталған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ми тарапынан басқа, анықталған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құсуы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нəрестеге енгізілген дəрілік заттар тудырған серпілістер мен уыттанулар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опасыз ауыр миастения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 тонусының туа біткен жоғарылығы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 тонусының туа біткен төмендігі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бұлшық ет тонусының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бұлшық ет тонусының анықталмаған бұзылуы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Смерть плода по неуточненной причине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қызметінің туа біткен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Нəрестедегі дəрілік абстиненцияның анасының нашақорлығымен шартталған симптомы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Нəрестеге дəрілік заттарды енгізуден кейін пайда болатын абстиненция симптомдары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сүйектің жалпақ ігістері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үзу, ұрық пен нəрестеге əсер 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құрсақ ішілік араласулар тудырған асқынулар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пайда болатын басқа анықталған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пайда болатын анықталмаған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Анэнцефалия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Краниорахишизис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Инэнцефалия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Маңдай энцефалоцелесі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Мұрын-маңдай энцефалоцелесі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Шүйде энцефалоцелесі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аймақтар энцефалоцелесі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энцефалоцелесі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Сильви су түтігінің туа біткен кемістігі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Мажанди мен Лушки тесігінің бітеу болып тууы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туа біткен гидроцефалия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анықталмаған гидроцефалия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Мүйізгекті дененің туа біткен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Аринэнцефалия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Голопрозэнцефалия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редукциялық басқа деформациялары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Септооптикалық дисплазия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Мегалоэнцефалия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туа біткен жылауықтары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туа біткен анықталған басқа ауытқулары (даму кемістігі)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туа біткен анықталмаған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Гидроцефалиямен қабаттасқан мойын бөлігіндегі spina bifida (спина бифида)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Гидроцефалиямен қабаттасқан кеуде бөлігіндегі spina bifida (спина бифида)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Гидроцефалиямен қабаттасқан бел бөлігіндегі spina bifida (спина бифида)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Гидроцефалиямен қабаттасқан сегізкөз бөлігіндегі spina bifida (спина бифида)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қабаттасқан анықталмаған spina bifida (спина бифида)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қабаттаспаған мойын бөлігіндегі spina bifida (спина бифида)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қабаттаспаған кеуде бөлігіндегі spina bifida (спина бифида)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қабаттаспаған бел бөлігіндегі spina bifida (спина бифида)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қабаттаспаған сегізкөз бөлігіндегі spina bifida (спина бифида)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spina bifida (спина бифида)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Амиелия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гипоплазиясы мен дисплазиясы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Диастематомиелия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Жылқы құйрығы дамуының басқа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Гидромиелия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дамуының анықталған басқа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дамуының анықталмаған туа біткен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Арнольд-Киари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жүйесінің анықталған басқа даму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жүйесі дамуының анықталмаған кемістігі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төмен ығысу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эктропион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энтропион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Қабақтың басқа даму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Көзжас аппаратының болмауы немесе агенезиясы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Көзжас түтігінің туа біткен тарылуы мен стриктурасы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Көзжас апаратының басқа даму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шарасының даму кемістігі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алмасының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Анофтальмның басқа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Микрофтальм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Макрофтальм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катаракта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бұршағының туа біткен орнынан таюы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бұршағының колобомасы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афакия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Сферофакия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бұршағының басқа туа біткен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бұршағының туа біткен анықталмаған кемістігі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Нұрлы қабық колобомасы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Нұрлы қабықтың жоқтығы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Нұрлы қабық дамуының басқа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қабықтың бұлыңғырлануы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 дамуының басқа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Көгілдір ақ қабық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сегментінің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сегментінің туа біткен анықталмаған ауытқы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 тəрізді дененің туа біткен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Торқабықтың туа біткен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нервісі дискісінің туа біткен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тамырлы қабығының туа біткен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артқы сегментінің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артқы сегментінің туа біткен анықталмаған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глаукома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дамуының анықталған басқа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Құлақтың есту қабілетінің бұзылуын тудыратын туа біткен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қалқанының туғаннан жоқтығы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өтісінің (сыртқы) туа біткен жоқтығы, бітеу болып тууы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Евстахи түтігінің болмауы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сүйекшелерінің туа біткен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құлақтың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құлақтың туа біткен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Құлақтың есту қабілетінің бұзылуын тудыратын туа біткен анықталмаған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 құлақ қалқаны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Қалқанқұлақтық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Құлақтың басқа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Ауытқып орналасқан құлақ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Томпайып шығып тұрған құлақ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дамуының анықталған басқа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дамуының анықталмаған кемістігі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Желбезектер саңылауының қойнауы, жыланкөзі мен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алды қойнауы мен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Желбезектер саңылауы дамуының басқа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Қанат тəрізді мойын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Макрохейлия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Микрохейлия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пен мойын дамуының анықталған басқа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пен мойын дамуының анықталмаған кемістігі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Ортақ артериялық ұңғы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Оң жақ қарыншаның шығар тесігінің қосарлануы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 жақ қарыншаның шығар тесігінің қосарлануы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Дискорданттық қарынша-артериялық қосылыс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Қарыншаның кірер тесігінің қосарлануы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Дискорданттық жүрекше-артериялық қосылыс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изомерия ушка предсердия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камералары мен қосылыстарының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камералары мен қосылыстарының туа біткен анықталмаған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Қарынша аралық қалқаның ақауы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Жүрекше қалқасының ақауы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Жүрекше-қарынша аралық қалқаның ақауы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Фалло төрттігі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мен өкпе артериясы аралық қалқаның ақауы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қалқасының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қалқасының туа біткен анықталмаған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 қақпақшасының бітеу тууы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 қақпақшасының туа біткен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 қақпақшасының туа біткен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 қақпақшасының туа біткен басқа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жармалы қақпақшаның туа біткен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Эбштейн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оң жақ гипоплазиясы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жармалы қақпақшаның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жармалы қақпақшаның туа біткен анықталмаған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қақпақшасының туа біткен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қақпақшасының туа біткен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 жармалы қақпақшаның туа біткен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 жармалы қақпақшаның туа біткен жеткіліксіздігі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сол жақ гипоплазиясы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жəне қос жармалы қақпақшалардың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жəне қос жармалы қақпақшалардың туа біткен анықталмаған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Оң жақта орналасқан жүрек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сол жақта орналасуы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жүрекшелі жүрек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 қақпақшасының құйғыш тəрізді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субаортальный стеноз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Корнарлық (тəж) тамырлар дамуының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жүрек бөгеуі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туа біткен анықталған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туа біткен анықталмаған кемістігі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Ашық артериялық түтік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коарктациясы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Қолқаның бітеу болып тууы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Қолқаның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Қолқаның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артериясының туғаннан бітеу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артериясының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артериясының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 артериялардың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 артериялардың туа біткен анықталмаған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Қуыс венаның туа біткен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 жақ жоғарғы қуыс венаның сақталуы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веналары қосылыстарының жаппай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веналары қосылыстарының бірлі-жарым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веналары қосылыстарының анықталмаған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Қақпалық вена қосылыстарының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Қақпалық вена-бауыр-артерия жыланкөзі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 веналардың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 вена дамуының анықталмған кемістігі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 артериясының туғаннан болмауы жəне гипоплазиясы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артериясының туа біткен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артериясының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Шеткі артерия-веналық даму кемістігі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Венаның туа біткен кеңеюі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Шеткі тамырлар жүйесінің анықталған басқа туа біткен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Шеткі тамырлар жүйесінің туа біткен анықталмаған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Прецеребралдық тамырлардың артерия-веналық дамуының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Прецеребралдық тамырлар дамуының басқа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тамырларының артерия-веналық даму кемістігі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тамырларының басқа даму кемістіктері / Другие пороки развития церебральных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Қанайналым жүйесінің туа біткен анықталған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Қанайналым жүйесінің туа біткен анықталмаған ауытқы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Хоаналардың туғаннан бітеу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болмауы мен дамуының шалалығы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Жарылған, ішке кірген, айыр мұрын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қалқасының туа біткен тесігі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туа біткен анықталмаған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жарғағы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нақ дауыс аппаратының астындағы туа біткен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гипоплазиясы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ларингоцеле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туа біткен ысқырықты демі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туа біткен басқа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туа біткен анықталмаған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трахеомаляция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 дамуының басқа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бронхомаляция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Бронхылардың туа біткен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Бронхылардың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туа біткен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қосалқы бөлігі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секвестрациясы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Өкпесіз туу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бронхоэктаз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ішіндегі эктопия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гипоплазиясы мен дисплазиясы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басқа туа біткен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туа біткен анықталмаған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аралықтың туа біткен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туа біткен анықталған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туа біткен анықталмаған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таңдайдың екі жақты жырығы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таңдайдың бір жақты жырығы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Жұмсақ таңдайдың екі жақты жырығы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Жұмсақ таңдайдың бір жақты жырығы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жəне жұмсақ таңдайдың екі жақты жырығы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жəне жұмсақ таңдайдың бір жақты жырығы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Таңдайдың орта жырығы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Бөбешік жырығы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жақты, анықталмаған жырық таңдай [жарық таңдай]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жақты, анықталмаған жырық таңдай [жарық таңдай]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екі жақты жырығы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орта жырығы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бір жақты жырығы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таңдай мен еріннің екі жақты жырығы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таңдай мен еріннің бір жақты жырығы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Жұмсақ таңдай мен еріннің екі жақты жырығы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Жұмсақ таңдай мен еріннің бір жақты жырығы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жəне жұмсақ таңдай мен еріннің екі жақты жырығы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жəне жұмсақ таңдай мен еріннің бір жақты жырығы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 мен еріннің анықталмаған,екі жақты жырығы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 мен еріннің анықталмаған,бір жақты жырығы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еріндердің туа біткен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Анкилоглоссия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макроглоссия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Сілекей бездері мен түтіктерінің туа біткен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Таңдайдың туа біткен басқа айдарларда жіктелмеген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дамуының басқа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жұтқыншақ қалтасы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дамуының басқа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жыланкөзсіз атрезиясы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кеңірдек-өңеш жыланкөзді атрезиясы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атрезиясыз кеңірдек-өңеш жыланкөзі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туа біткен тарылуы мен стриктураі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 жарғағы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туа біткен кеңеюі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 бүйірқалтасы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туа біткен басқа ауытқулары болмауы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туа біткен анықталмаған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Қарын қақпасының туа біткен гипертрофиялық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Көкеттің өңештік тесігінің туа біткен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дамуының анықталған басқа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дамуының анықталмаған кемістігі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жолының жоғарғы бөлігі дамуының анықталған басқа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жолының жоғарғы бөлігі дамуының анықталмаған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Ұлтабардың туа біткен жоқтығы, атрезиясы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Ашішектің туа біткен жоқтығы, атрезиясы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Мықын ішектің туа біткен жоқтығы, атрезиясы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анықталған басқа бөліктерінің туа біткен жоқтығы, атрезиясы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анықталмаған бөлігінің туа біткен жоқтығы,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жыланкөз қабаттасқан туа біткен жоқтығы, атрезиясы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жыланкөзсіз туа біткен жоқтығы, атрезиясы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өтістің жыланкөз қабаттасқан туа біткен жоқтығы, атрезиясы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өтістің жыланкөзсіз туа біткен жоқтығы, атрезиясы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 ішектің басқа бөліктерінің туа біткен жоқтығы, атрезиясы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 ішектің анықталмаған бөлігінің туа біткен жоқтығы, атрезиясы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Меккель бүйірқалтасы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Гиршпрунг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Жиек ішектің туа біткен қызметтік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бекітілуінің туа біткен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қосарлануы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Орнынан ығысқан артқы өтіс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пен артқы өтістің туа біткен жыланкөзі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Сақталған клоака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туа біткен анықталған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туа біткен анықталмаған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Өтқуықтың туғаннан болмауы, аплазиясы мен гипоплазиясы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Өтқуықтың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түтіктерінің бітеу болуыв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түтіктерінің туа біткен тарылуы мен стриктурасы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түтігінің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түтіктерінің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жылауықтық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Ұйқыбездің туғаннан болмауы, аплазиясы мен гипоплазиясы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Сақина тәрізді ұйқыбез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Ұйқыбездің туа біткен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ағзаларының туа біткен анықталған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Аналық без дамуының жылауықтық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туғаннан бұралып қалуы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Фаллопиялық түтіктің эмбриональды кистасы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 байламды эмбриональды киста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туғаннан болмауы мен аплазиясы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 мен қынаптың қосарлануы қабаттасқан жатыр денесінің қосарлануы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басқа қосарланулары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мүйізді жатыр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мүйізді жатыр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туғаннан болмауы мен аплазиясы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эмбрионалдық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мен ас қорыту жəне несеп шығару жолдары арасындағы туа біткен жыланкөз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денесі мен мойнының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туғаннан болмауы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қосарлануы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ішек-қынаптық туа біткен жыланкөзі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Қынапқа кіре берісті толық жауып тұратын қыздық перде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Ернеулердің бітісуі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Деліткінің туа біткен 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Сарпайдың басқа туа біткен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Əйелдер жыныс ағзаларының туа біткен анықталған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Əйелдер жыныс ағзаларының туа біткен анықталмаған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Орнынан ығысқан атабездің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Атабездің ұмаға бір жақты түспей қалуы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Атабездің ұмаға екі жақты түспей қалуы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Атабездің анықталмаған ұмаға түспей қалуы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 басының гипоспадиясы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мүшесінің гипоспадиясы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 -ұмалық гипоспадия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Шат гипоспадиясы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мүшесінің туа біткен қисаюы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гипоспадия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гипоспадия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Атабездің болмауы мен аплазиясы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Атабез бен ұманың гипоплазиясы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Атабез бен ұманың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Шəует шығаратын түтіктің бітеу тууы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Шəует шығаратын түтіктің, атабез қосалқысының, енбаудың жəне қуықасты безінің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мүшесінің туғаннан болмауы мен аплазиясы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мүшесінің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 жыныс ағзаларының туа біткен анықталған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 жыныс ағзаларының туа біткен анықталмаған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қызтекелік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Еркектердің басқа айдарларда жіктелмеген жалған қызтекелігі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Əйелдердің басқа айдарларда жіктелмеген жалған қызтекелігі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жалған қызтекелік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Жынысының анықталмаған белгісіздігі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туғаннан болмауы, бір жақты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туғаннан болмауы, екі жақты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туғаннан болмауы,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бір жақты гипоплазиясы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екі жақты гипоплазиясы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анықталмаған гипоплазиясы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Поттер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туа біткен жалғыз жылауығы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көп жылауықтылығы, балалар типі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көп жылауықтылығы, ересектер типі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анықталмаған көп жылауықтылығы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дисплазиясы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медуллалық жылауықтануы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басқа жылауықты аурулары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анықталмаған жылауықты ауруы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гидронефроз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Несепағардың атрезиясы мен тарылуы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Несепағардың туа біткен кеңеюі [туа біткен мегалоуретер]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түбегі мен несепағар өткізгіштігінің туа біткен басқа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Несепағардың туғаннан болмауы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Несепағардың қосарлануы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Несепағардың дұрыс орналаспауы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несепқуық-несепағар-бүйрек рефлюксі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Несепағардың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 бүйрек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Қосылған, бөлікті және таға тәрізді бүйрек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Орнынан ығысқан бүйрек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Гиперпластикалық және алып бүйрек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туа біткен анықталған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туа біткен анықталмаған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Эписпадия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 экстрофиясы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несеп шығаратын өзегінің туа біткен артқы қақпақшалары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несеп шығаратын өзегі мен несепқуық мойны атрезиясы мен тарылуының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түтігінің ауытқуы [урахус]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 пен еркек несеп шығаратын өзегінің туғаннан болмауы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Несепқуықтың туа біткен бүйірқалтасы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 пен еркек несеп шығаратын өзегінің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шығару жүйесінің туа біткен анықталған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шығару жүйесінің туа біткен анықталмаған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Ұршықтың туа біткен, бір жақты шығуы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Ұршықтың туа біткен, екі жақты шығуы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Ұршықтың туа біткен, анықталмаған шығуы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Ұршықтың туа біткен, бір жақты шала таюы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Ұршықтың туа біткен, екі жақты шала таюы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Ұршықтың туа біткен, анықталмаған шала таюы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Тиянақсыз ұршық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пішінінің туа біткен басқа өзгерулері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пішінінің туа біткен анықталмаған өзгерулері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Тобан-варустық маймақтық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Өкше-варустық маймақтық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Варустық аяқ ұшы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 пішінінің варустық туа біткен басқа өзгерулері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Өкше-вальгустық маймақтық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жалпақ табан [pes planus]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 пішінінің вальгустық туа біткен басқа өзгерулері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Қуыс табан [pes cavus]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 пішінінің туа біткен басқа өзгерулері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 пішінінің туа біткен анықталмаған өзгеруі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симметриялы еместігі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Қысылған бет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Долихоцефалия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Плагиоцефалия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бет пен жақ сүйек пішінінің туа біткен басқа өзгерулері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 пішінінің туа біткен өзгеруі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Ішке кірген (қуыс) кеуде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Құс кеуде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 пішінінің туа біткен басқа өзгерулері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Төс-бұғана-бүртікті бұлшық ет пішінінің туа біткен өзгеруі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ұшының пішінінің туа біткен өзгеруі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пішінінің туа біткен өзгеруі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Санның туа біткен қисаюы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Асықты жілік пен асықты жілік шыбығының туа біткен қисаюы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Сирақтың ұзын сүйектерінің анықталмаған, туа біткен қисаюы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Сүйек-бұлшық еттік пішіннің туа біткен анықталған басқа өзгерулері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 саусақ (саусақтар)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 бас бармақ (бармақтар)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ұшының қосымша башпайы (башпайлары)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көп саусақтылық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ұшы саусақтарының бір-біріне жабысуы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ұшы саусақтары арасының жарғақтылығы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 башпайларының бір-біріне жабысуы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 башпайлары арасының жарғақтылығы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Полисиндактилия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Саусақтың бір-біріне жабысуы,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Қолдың(дардың) туғаннан болмауы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ұшының туғаннан болып, иық пен білектің туа біткен болмауы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ұшы мен білектің туғаннан болмауы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ұшы мен саусақтың(тардың) туғаннан болмауы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Кәрі жіліктің бойлық қысқаруы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жіліктің бойлық қысқаруы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Қысқаш тәрізді қол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 қысқартатын басқа ақаулар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 қысқартатын анықталмаған ақау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туғаннан мүлдем болмауы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 болып, сан мен сирақтың туғаннан болмауы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 пен аяқ ұшының туғаннан болмауы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 мен аяқ ұшы башпайларының туғаннан болмауы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Ортан жіліктің бойлық қысқаруы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Асықты жіліктің ұзынынан қысқаруы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Асықты жілік шыбығының ұзынынан қысқаруы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айыр аяқ ұшы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 қысқартатын басқа ақаулар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 қысқартатын анықталмаған ақау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Қол-аяқтың анықталмаған, туғаннан болмауы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Қол-аяқтың анықталмаған фокомелиясы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Қол-аяқтың қысқартушы анықталмаған, басқа ақаулар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белдеуімен қоса, қолдың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туа біткен ауытқуы Туа біткен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белдеуін қоса алғандағы аяқтың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көптеген артрогрипоз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Қол-аяқтың туа біткен анықталған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Қол-аяқтың туа біткен анықталмаған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Краниосиностоз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Краниофациялдық дизостозит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Гипертелоризм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Жақ сүйек-бет дизостозы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Көз-төменгі жақ сүйек дизостозы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пен бетсүйектерінің басқа, анықталған даму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пен бетсүйектерінің анықталмаған туа біткен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occulta</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Клиппель-Фейль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спондилолистез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дамуының кемістігі тудырған туа біткен сколиоз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Сколиозбен байланыссыз, омыртқа бағанасының басқа, туа біткен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қабырғасы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Қабырғалардың басқа, туа біткен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Төстің туа біткен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 сүйектерінің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 сүйектерінің туа біткен анықталмаған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Ахондрогенезия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Өмірмен үйлеспейтін қысқа бой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Қысқа қабырға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Ахондроплазия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Дистрофиялық дисплазия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Хондроэктодермалық дисплазия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Спондилоэпифиздік дисплазия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Түтікті сүйектер мен омыртқа бағаны дамуының ақаулары қабаттасқан басқа остеохондродисплазия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Түтікті сүйектер мен омыртқа бағанасы дамуының ақаулары қабаттасқан, анықталмаған остеохондродисплазия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Аяқталмаған остеогенез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Полиосттық фиброзды дисплазия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Энхондроматоз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Метафиздік дисплазия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Сүйектің туа біткен көптеген өсінділері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остеохондродисплазиялар Остеопойкилоз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остеохондродисплазия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Көкеттің туа біткен жарығы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Көкет дамуының басқа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Экзомфалоз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Гастрошиз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Өрік тәрізді кіндік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қабырғасының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Элерс-Данло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Сүйек-бұлшық ет жүйесі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Сүйек-бұлшық ет жүйесі дамуының туа біткен анықталмаған кемістігі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Кәдімгі ихтиоз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Х-хромосомамен байланысты ихтиоз [X-байланған ихтиоз]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Пластиналы [ламеллалы] ихтиоз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Көпіршікті ихтиоз пішінді туа біткен эритродермия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ихтиозы ["Арлекин ұрық"]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басқа ихтиоз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анықталмаған ихтиоз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Кәдімгі көпіршікті эпидермолиз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Өлімге әкеліп соғатын буллезді эпидермолиз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Дистрофиялық буллезді эпидермолиз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Буллезді басқа эпидермолиз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Буллезді анықталмаған эпидермолиз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Тұқым қуалайтын лимфедема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Пигменттік ксеродермия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Мастоцитоз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Пигмент ұстамау [incontinentia pigmenti]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Эктодермалық дисплазия (ангидроздық)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Өспесіз, туа біткен невус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туа біткен анықталған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дамуының туа біткен анықталмаған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 мен емізіктің болмауы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Қосалқы сүт безі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Емізіктің болмауы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Қосалқы емізік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туа біткен анықталмаған ауытқуы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алопеция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Шаштың басқа айдарларда жіктелмеген туа біткен морфологиялық бұзылулары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Шаштың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Анонихия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лейкохиния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Үлкейген және гипертрофияланған тырнақтар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Тырнақтардың туа біткен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жабындардың туа біткен анықталған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жабындардың дамуының анықталмаған кемістігі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Нейрофиброматоз (қатерсіз)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Бұдырлы 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басқа факоматоздар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факоматоз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алкогольдік синдромы (дисморфия)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Гидантоиндық ұрық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Варфарин тудырған дизморфия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Белгілі сыртқы факторлар әсерімен шартталған, туа біткен басқа ауытқу синдромдары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сыртқы әлпетіне әсер етуі басымырақ туа біткен ауытқулар синдромдары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Ергежейлілікпен көрініс беруі басымырақ туа біткен ауытқулар синдромдары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Аяқ-қол тарапынан көрініс беруі басымырақ туа біткен ауытқулар синдромдары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Дамудың алғашқы кезеңдерінде бойы жылдам өсуімен [алыптықпен] көрініс беретін туа біткен ауытқулар синдромдары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Марфан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Қаңқаның басқа өзгерулерімен көрініс беретін туа біткен ауытқулар синдромдары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туа біткен басқа, анықталған ауытқулар синдромдары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Көкбауырдың туа біткен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Бүйрекүсті безі дамуының кемістіктері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Situs inversus Орнығулық өзгеру қабаттасқан декстракардия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Жабысып туған егіздер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көптеген туа біткен ауытқулар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басқа, анықталған ауытқулар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анықталмаған ауытқу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21, мейоздық ажырамау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Трисомия 21, мозаицизм (митоздық ажырамау)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21, транслокация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Даун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18, мейоздық ажырамау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18, мозаицизм (митоздық ажырамау)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18, транслокация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Эдвардс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13, мейоздық ажырамау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13, мозаицизм (митоздық ажырамау)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13, транслокация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Патау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Хромосомалық толық трисомия, мейоздық ажырамау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Хромосомалық толық трисомия, мозаицизм (митоздық ажырамау)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жартылай трисомия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жартылай трисомия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Прометафазада ғана байқалатын қосарлану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қайта құрулар кешені қабаттасқан қосарлану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Ерекше белгіленген хромосомалар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Триплоидия мен полиплоидия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трисомиялар мен аутосомалардың жартылай трисомиялары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трисомиялар мен аутосомалардың жартылай трисомиялары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Хромосомалық толық моносомия, мейоздық ажырамау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Хромосомалық толық моносомия, мозаицизм (митоздық ажырамау)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Дөңгелектену немесе орталығының ығысуы қабаттасқан хромосомалық ығысу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4-хромосоманың қысқа иығының делециясы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5-хромосоманың қысқа иығының делециясы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Хромосома бөліктерінің басқа делециялары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Тек қана прометафазада байқалатын делециялар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қайта құрулар кешені қабаттасқан делециялар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аутосомалар делециялары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аутосомалар делециясы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Кариотип 45,X</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Кариотип 46,X iso (Xq)</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Iso (Xq) басқа, аномальді жыныстық хромосомасы бар кариотип 46,X</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Мозаицизм 45,X / 46,XX немесе XY</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Мозаицизм 45,X / аномальді жыныстық хромосомасы бар жасушалық басқа сызық (сызықтар)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Тернер синдромының басқа нұсқалары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Тернер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Кариотип 47,ххх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Үштен артық X-хромосомалы əйел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Тізбегі əртүрлі санды Х-хромосомалы мозаицизм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46,XY-кариотипті əйел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Ауытқыған жыныстық анықталған басқа хромосомалар, əйел Типі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хромосомалардың анықталмаған аномалиясы , əйел фенотипі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Клайнфелтер синдромы, кариотип 47,XXY</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Клайнфелтер синдромы, X-хромосомасы екіден артық ер адам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Клайнфелтер синдромы, 46,XX-кариотипті ер адам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46,XX-кариотипті басқа ер адам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Клайнфелтер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Кариотип 47,xyy</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Құрылымы өзгерген жыныстық хромосомалы ер адам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Мозаикалық жыныстық хромосомалы ер адам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хромосомалардың анықталған басқа ауытқулары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Аномалия половых хромосом, мужской фенотип,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Мозаик [химера] 46,XX/46,XY</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46,XX нағыз қызтеке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Сынғыш X-хромосома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Хромосомалық анықталған басқа ауытқулар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Хромосомалық анықталмаған ауытқу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түйіндерінің локализацияланған ұлғаюы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түйіндерінің жалпыланған кеңеюі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түйіндерінің анықталмаған ұлғаюы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күмбезінің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негізінің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сүйектерінің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шарасы түбінің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сүйек пен жоғарғы жақ сүйектің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 сүйектің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сүйектері мен бет сүйектерінің көптеген сынулары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бас сүйек сүйектері мен бет сүйектерінің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пен бет сүйектің анықталмаған сүйегінің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шеміршек қалқасының шығуы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басқа жəне анықталмаған аймақтарының шығуы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нервісі мен көруді өткізу жолдарының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 қозғайтын нервінің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Шығыршықтық нерві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Үшкіл нервінің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Əкететін нервінің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нервісінің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нервінің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 нервінің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сүйектің басқа нервілерінің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Травма черепного нерва неуточненного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Көзіші тіндерінің түсуі немесе жоғалуы қабаттасқан көздің жыртық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Көзіші тіндерінің түсуінсіз немесе жоғалуынсыз көздің жыртық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шарасының бөгде денелі немесе онсыз ішке кірген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алмасының ішке кірген бөгде денесі бар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алмасындағы бөгде денесіз ішке кірген жара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алмасының жұлынуы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бен көз шарасының анықталмаған бөлігінің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шайқалу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жарақаттық ісінуі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диффузиялы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ошақтық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қатты қабығының үстіне қан құйылу (жарақаттық)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 себебінен мидың қатты қабығының астына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торлы қабығының астына жарақат себебінен қан құйылу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Комалық жағдайы ұзаққа созылған бас сүйекішілік жарақат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сүйекішілік басқа жарақаттар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сүйекішілік анықталмаған жарақат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сүйектің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басқа бөліктерінің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анықталмаған бөлігінің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шашты бөлігінің жұлынуы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Құлақтың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басқа бөліктерінің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анықталмаған бөлігінің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бас қан тамырларының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бұлшықеттері мен сіңірлерінің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Дабыл жарғағының жарақаттық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көптеген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басқа анықталған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анықталмаған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көптеген үстіртін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мен кеңірдекті қамтитын ашық жара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безді қамтитын ашық жара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пен өңештің мойындық бөлігін қамтитын ашық жара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көптеген ашық жаралары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басқа бөліктерінің ашық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анықталмаған бөлігінің ашық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Бірінші мойын омыртқасының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Екінші мойын омыртқасының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мойын омыртқаларының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омыртқаларының көптеген сынулары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басқа бөліктерінің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орналасу орны анықталмаған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аралық дискінің мойын деңгейінде жарақаттық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омыртқасы буынының шығуы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басқа жəне анықталмаған бөлігі буынының шығуы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деңгейіндегі көптеген буын шығулары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мойын бөлімі байлам аппаратының созылуы мен зақымдалуы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Байлам аппаратының қалқанша без аймағында созылуы мен зақымдалуы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басқа жəне анықталмаған бөліктерінің буындары мен байламдарының созылулары мен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мойын бөлігінің контузиясы мен ісінуі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мойын бөлігінің басқа жəне анықталмаған зақымданулары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 мойын бөлігінің нерв түбіршігінің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өрімінің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шеткі нервілерінің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бөлімінің симпатикалық нервілерінің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басқа жəне анықталмаған нервілерінің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артериясының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артериясының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мойындырық венаның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мойындырық венаның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қан тамырларының мойын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қан тамырларының мойын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қан тамырының мойын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Бұлшықеттер мен сіңірлердің мойын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мен кеңірдектің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басқа бөліктерінің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анықталмаған бөлігінің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деңгейіндегі жарақаттық ампутация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көптеген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басқа анықталған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анықталмаған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көптеген үстіртін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ашық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 алдыңғы қабырғасының ашық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 артқы қабырғасының ашық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 қабырғасының көптеген ашық жаралары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басқа бөлімдерінің ашық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анықталмаған бөлімінің ашық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омыртқасының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кеуделік бөлімінің көптеген сынықтары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Төстің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Қабырғаның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Қабырғалардың көптеген сынықтары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Батыңқы кеуде торы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 сүйектерінің басқа бөлімдерінің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 сүйектерінің анықталмаған бөлімінің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бөлімінің омыртқа аралық дискісінің жарақаттық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омыртқасының шығуы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басқа жəне анықталмаған бөлімінің шығуы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кеуде бөлімінің соғылуы мен ісінуі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кеуде бөлімінің басқа жəне анықталмаған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 кеуде бөлімінің нерв түбіршігінің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бөлімінің шеткі нервілерінің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бөлімінің симпатикалық нервілерінің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бөлімінің басқа нервілерінің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бөлімінің анықталмаған нервісінің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Қолқаның кеуде бөлімінің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Атаусыз немесе бұғана асты артериясының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қуыс венаның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Атаусыз немесе бұғана асты венасының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қан тамырларының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Қабырғааралық қан тамырларының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бөлімінің бірнеше қан тамырларының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бөлімінің басқа қан тамырларының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бөлімінің анықталмаған қан тамырының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қабына қан құйылуы қабаттасқан жүрек жарақаты [гемоперикард]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басқа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анықталмаған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Жарақаттық пневмоторакс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Жарақаттық гемоторакс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Жарақаттық гемопневмоторакс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басқа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Бронхтардың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Кеңірдектің кеуде бөлімінің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қап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қуысы ағзаларының көптеген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қуысының басқа ағзаларының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қуысының анықталмаған ағзасының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Жаншылған кеуде торы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бір бөлігінің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 пен сіңірдің кеуде торы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көптеген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басқа анықталған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анықталмаған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Жаншылған кеуде торы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қабырғасының соғылуы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жыныс ағзаларының соғылуы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арқаның төменгі бөлігі мен жамбастың көптеген үстіртін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арқаның төменгі бөлігі мен жамбастың басқа үстіртін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арқаның төменгі бөлігі мен жамбастың үстіртін,орналасуы анықталмаған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Арқаның төменгі бөлігі мен жамбастың ашық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қабырғасының ашық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мүшесінің ашық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Ұма мен атабездің ашық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 пен сарпайдың ашық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сыртқы жыныс ағзаларының ашық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арқаның төменгі бөлігі мен жамбастың көптеген ашық жаралары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басқа жəне анықталмаған бөлігінің ашық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омыртқасының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Сегізкөздің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Құйымшақтың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Мықын сүйектің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ойығының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Қасаға сүйегінің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бел-сегізкөз бөлігі мен жамбас сүйектерінің көптеген сынулары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бел-сегізкөз бөлігі мен жамбас сүйектерінің басқа жəне анықталмаған бөлімдерінің сынулары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Бел-сегізкөз бөлімінде омыртқа аралық дискінің жарақаттық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омыртқасының шығуы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Сегізкөз-мықын буыны мен сегізкөз-құйымшақ қосылысының шығуы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бел-сегізкөз бөлімі мен жамбастың басқа жəне анықталмаған бөлімдерінің шығуы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Қасаға симфизінің [қасаға буындасуы] жарақаттық ажырауы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бел бөлімінің қапшықтық-байламдық аппаратының созылуы мен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Сегізкөз-мықын буынының қапшықтық-байламдық аппаратының созылуы мен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бел бөлімінің шайқалуы және ісінуі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бел бөлімінің басқа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бел-сегізкөз бөлімі нерв түбіршігінің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Жылқы құйрығының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Бел-сегізкөз нерв өрімінің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сегізкөз жəне жамбастық симпатикалық нервілердің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арқаның төменгі бөлігі мен жамбастың шеткі нерві(лерінің)сінің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арқаның төменгі бөлігі мен жамбас дейгейінде басқа жəне анықталмаған нервілердің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Қолқаның құрсақтық бөлігінің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қуыс венаның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Шажырқай немесе құрсақ артериясының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Қақпалық венаның немесе көкбауыр венасының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қан тамырларының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Мықын қан тамырларының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арқаның төменгі бөлігі мен жамбас деңгейіндегі бірнеше қан тамырларының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арқаның төменгі бөлігі мен жамбас деңгейіндегі бірнеше қан тамырларының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арқаның төменгі бөлігі мен жамбас деңгейіндегі басқа қан тамырларының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Көкбауыр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мен өтқуықтың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Ұйқыбездің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 ішектің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бірнеше ағзаларының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басқа ағзаларының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анықталмаған ағзасының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Еркектің несеп шығаратын өзегінің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[фаллопиялық] түтігінің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Жамбастың бірнеше ағзаларының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жамбас ағзаларының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Жамбастың анықталмаған ағзасының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сыртқы ағзалардың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арқаның төменгі бөлігі мен жамбастың басқа жəне анықталмаған бөліктерінің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сыртқы ағзалардың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бөлігінің, арқаның төменгі бөлігі мен жамбастың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арқаның төменгі бөлігі мен жамбастың бұлшық еттері мен сіңірлерінің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 мен жамбас ағзасының (ларының) тіркескен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арқаның төменгі бөлігі мен жамбастың басқа көптеген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арқаның төменгі бөлігі мен жамбастың басқа анықталған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арқаның төменгі бөлігі мен жамбастың анықталмаған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 мен иықтың көптеген үстіртін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белдеуінің ашық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Иықтың ашық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 мен иықтың көптеген ашық жаралары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белдеуінің басқа жəне анықталмаған бөлігінің ашық жарасы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Бұғананың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Жауырынның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Тоқпан жіліктің жоғарғы шетінің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Тоқпан жілік денесінің [диафизінің]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Тоқпан жіліктің төменгі шетінің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Бұғананың, жауырын мен тоқпан жіліктің көптеген сынулары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 мен иықтың басқа бөлімдерінің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буынының шығуы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Акромион-бұғана буынының шығуы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Төс-бұғана буынының шығуы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белдеуінің басқа жəне анықталмаған бөлігінің шығуы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нервісінің иық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Медиандық нервтің иық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Кәріжіліктік нервтің иық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Қолтық нервісінің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ет-тері нервісінің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сезімталдық нервісінің иық белдеуі мен иық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нервтердің иық белдеуі мен иық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нервтердің иық белдеуі мен иық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нервінің иық белдеуі мен иық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Қолтық артериясының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артериясының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Қолтық немесе иық венасының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Беткей веналардың иық белдеуі мен иық деңгейіндегі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қан тамырдың иық белдеуі мен иық деңгейіндегі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қан тамырдың иық белдеуі мен иық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қан тамырдың иық белдеуі мен иық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Иықтың айналдырушы манжеті сіңірінің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басты бұлшық ет пен оның ұзын басы сіңірінің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басты бұлшық ет пен оның сіңірінің басқа бөліктерінің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басты бұлшық ет пен оның сіңірінің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бұлшық ет пен сіңірдің иық белдеуі мен иық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бұлшық еттер мен сіңірлердің иық белдеуі мен иық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 деңгейіндегі жарақаттық ампутация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шынтақ буындары аралығы деңгейдегі жарақаттық ампутация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 мен иықтың анықталмаған деңгейдегі жарақаттық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 мен иықтың анықталмаған деңгейдегі жарақаттық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 мен иықтың көптеген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 мен иықтың басқа анықталған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Білектің көптеген үстіртін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жілік пен кəрі жілік диафиздерінің тіркескен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жілік пен кəрі жіліктің төменгі шеттерінің тіркескен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сүйектерінің көптеген сынулары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Кəрі жіліктің коллатералдық байламының жарақаттық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коллатералдық байламының жарақаттық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нервісінің білек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нервінің білек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Кәріжіліктік нервтің білек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сезімталдық нервісінің білек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нервтің білек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нервтердің білек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нервінің білек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артериясының білек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Кəрі жілік артериясының білек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Венаның білек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қан тамырдың білек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қан тамырларының білек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қан тамырының білек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буынының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Білектің басқа бөліктерінің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Білектің анықталмаған бөлігінің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буыны деңгейіндегі жарақаттық ампутация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буыны мен кәрі жілік-білезік буындары аралық деңгейдегі жарақаттық ампутация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Білектің анықталмаған деңгейдегі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Білектің көптеген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нервісінің білезік пен қол ұшы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нервінің білезік пен қол ұшы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Кəрі жілік нервісінің білезік пен қол ұшы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бармақ нервісінің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саусақ нервісінің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нервілердің білезік пен қол ұшы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нервілердің білезік пен қол ұшы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нервінің білезік пен қол ұшы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артериясының білезік пен қол ұшы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Кəрі жілік артериясының білезік пен қол ұшы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Алақанның беткей доғасының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Алақанның терең доғасының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бармақ қан тамырының(ларының)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саусақ қан тамыр(лар)ының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қан тамырының білезік пен қол ұшы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қан тамырдың білезік пен қол ұшы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қан тамырының білезік пен қол ұшы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пен қол ұшының анықталмаған бөлігінің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ұшы бас бармағының жəне басқа саусағ(тарының)ының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бармақтың жарақаттық ампутациясы (толық) (бөлігінің)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ұшының басқа саусағының жарақаттық ампутациясы (толық) (бөлігінің)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ұшының екі жəне одан көп саусақтарының жарақаттық ампутациясы (толық) (бөлігінің)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Саусақтың және білезік пен қол ұшының (бөлігінің) тіркесімді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ұшының білезік деңгейіндегі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пен қол ұшының басқа бөліктерінің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пен қол ұшының анықталмаған деңгейдегі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аймағы мен санның көптеген үстіртін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аймағы мен санның көптеген ашық жаралары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арқылы сыну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асты сынығы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Ортан жілік денесінің [диафизінің]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Ортан жіліктің төменгі шетінің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Ортан жіліктің көптеген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Ортан жіліктің басқа бөліктерінің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Ортан жіліктің анықталмаған бөлігінің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Ұршықтың шығуы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мен сан деңгейіндегі шонданай нервтің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нервісінің ұршық буыны мен сан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сезімталдық нервісінің ұршық буыны мен сан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мен сан деңгейіндегі бірнеше нервтің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мен сан деңгейіндегі басқа нервтердің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нервінің ұршық буыны мен сан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артериясының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венасының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Теріасты үлкен венаның ұршық буыны мен сан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қан тамырдың ұршық буыны мен сан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қан тамырларының ұршық буыны мен сан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қан тамырының ұршық буыны мен сан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бұлшық еті мен сіңірінің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Төрт басты бұлшық ет пен оның сіңірінің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бұлшық ет пен сіңірдің ұршық буыны мен сан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аймағының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Санның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аймағы мен санның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деңгейіндегі жарақаттық ампутация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және тізе буындары аралығы деңгейіндегі жарақаттық ампутация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аймағы мен санның анықталмаған деңгейдегі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аймағы мен санның көптеген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тобықтың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 жіліктің проксимальдік бөлімінің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 жіліктің денесінің [диафизінің]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 шеміршегінің жаңа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Тек асықты жілік шыбығының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Сирақтың көптеген сынулары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Сирақтың басқа бөлімдерінің сынулары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Сирақтың анықталмаған бөлімінің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шығуы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Менисктің жаңа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 шеміршегінің жаңа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 жілік нервісінің сирақ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Асықты жілік шыбығы нервісінің сирақ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сезімталдық нервісінің сирақ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нервілердің сирақ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нервілердің сирақ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нервінің сирақ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асты артериясының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 жілік артериясының (артқы) (алдыңғы)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Асықты жілік шыбығы артериясының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асты үлкен венасының сирақ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асты кіші венаның сирақ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асты венаның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қан тамырдың сирақ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қан тамырларының сирақ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қан тамырының сирақ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Өкше [ахилл сіңірінің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бұлшық ет тобының басқа бұлшық етінің (терінің) жəне сіңір(лердің)інің сирақ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Сирақтың басқа жəне анықталмаған бөлігінің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 деңгейіндегі жарақаттық ампутация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жəне сирақ-асық буындары аралығы деңгейіндег іжарақаттық ампутация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Сирақтың анықталмаған деңгейдегі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 мен аяқ ұшының көптеген ашық жаралары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 сүйектің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Тілерсектің басқа сүйектерінің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сүйектерінің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ұшының көптеген сынулары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ұшының анықталмаған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 мен аяқ ұшы деңгейіндегі байламдардың жыртылуы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[латеральдік] табан нервісінің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[медиальдік] табан нервісінің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Асықты жілік шыбығының терең нервісінің сирақ-асық буыны мен аяқ ұшы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Терілік сезімталдық нервінің сирақ-асық буыны мен аяқ ұшы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нервінің сирақ-асық буыны мен аяқ ұшы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 деңгейіндегі басқа нервтердің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нервінің сирақ-асық буыны мен аяқ ұшы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ұшының сыртқы [дорзальдік] артериясының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ұшының табандық артериясының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ұшының сыртқы [дорзальдік] венасының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қан тамырдың сирақ-асық буыны мен аяқ ұшы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қан тамырлардың сирақ-асық буыны мен аяқ ұшы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қан тамырдың сирақ-асық буыны мен аяқ ұшы деңгейіндегі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буынының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Башпайдың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 мен аяқ ұшының басқа бөліктерінің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ұшының сирақ-асық буыны деңгейіндегі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башпайдың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немесе одан көп башпайлардың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ұшының басқа бөліктерінің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ұшының анықталмаған деңгейдегі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құрсақтың, арқаның төменгі бөлігі мен жамбастың ашық жаралары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 аймағының сынулары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 аймағының, арқаның төменгі бөлігі мен жамбастың сынулары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қолдың бірнеше аймағын қамтитын сынулар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аяқтың бірнеше аймағын қамтитын сынулар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қолдың бірнеше аймағын қамтитын сынулар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аяқтың бірнеше аймағын қамтитын сынулар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жəне аяқтың бірнеше аймағын қамтитын сынулар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 арқаның төменгі бөлігін, жамбас пен қол-аяқты қамтитын сынулар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аймағын қамтитын сынықтардың басқа тіркесімдері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көптеген сынықтар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мойынды қамтитын буындардың қапшықтық- байламдық аппаратының шығулары, созылулары мен зорланулары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арқаның төменгі бөлігі мен жамбас буындарының қапшықтық-байламдық аппаратының шығулары, созылулары мен зорланулары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арқаның төменгі бөлігі мен жамбастың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бірнеше аймағының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бірнеше аймағының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жəне аяқтың бірнеше аймағының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арқаның төменгі бөлігінің,жамбас пен қол-аяқтың мылжалануы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аймағы мылжалануының басқа тіркесімдері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көптеген мылжаланулар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қол ұшының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Екінші қолдың қол ұшынан басқа кез-келген деңгейдегі ампутациясымен тіркескен, бір қолдың қол ұшының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қолдың кез келген деңгейдегі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аяқ ұшының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Екінші аяқтың аяқ ұшынан басқа кез келген деңгейдегі ампутациясымен тіркескен, бір аяқ ұшының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аяқтың кез келген деңгейдегі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Қол-аяқтың жарақаттық ампутациясы, кез келген құрамдасу [кез келген деңгейдің]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басқа аймақтарын қамтитын, түрлі құрастырмалы жарақаттық ампутация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Көптеген, анықталмаған жарақаттық ампутациялар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деңгейіндегі жұлын мен басқа нервілердің жарақаттарымен тіркескен, ми жəне бас сүйек нервілерінің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басқа аймағы қатыстырылған нервілер мен жұлынның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аймағы қатыстырылған нервілердің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аймағы қатыстырылған қан тамырларының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аймағы қатыстырылған бұлшық еттер мен сіңірлердің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 мен жамбас астауы ағзаларының жарақаттарымен тіркескен, кеуде торы ағзаларының жарақаттары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аймағы қатыстырылған басқа, анықталған жарақаттар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Көптеген анықталмаған жарақаттар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анықталмаған деңгейдегі сынығы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анықталмаған деңгейдегі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нервілердің, арқа нервісі түбіршігінің жəне дененің нерв өрімінің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анықталмаған бұлшық еттері мен сіңірлерінің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анықталмаған деңгейдегі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анықталмаған нервісінің анықталмаған деңгейдегі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анықталмаған қан тамырының анықталмаған деңгейдегі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анықталмаған деңгейдегі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анықталмаған деңгейдегі сынуы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анықталмаған нервісінің анықталмаған деңгейдегі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анықталмаған қан тамырының анықталмаған деңгейдегі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анықталмаған бұлшық еттері мен сіңірінің анықталмаған деңгейдегі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анықталмаған деңгейдегі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анықталмаған аймағының сынығы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анықталмаған аймағы нервісінің (нервілерінің) жарақаты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анықталмаған аймағы қан тамырының(ларының) зақымдануы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анықталмаған аймағының мылжалануы мен жарақаттық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жарақат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қойнауындағы бөгде зат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Көмейдегі бөгде зат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Кеңірдектегі бөгде зат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Бронхыдағы бөгде зат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жолдарының басқа немесе бірнеше бөлімдеріндегі бөгде зат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жолдарының анықталмаған бөлігіндегі бөгде зат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Өңештегі бөгде зат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Асқазандағы бөгде зат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ішектегі бөгде зат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Жиек ішектегі бөгде зат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өтіс пен тік ішектегі бөгде зат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жолдарының басқа немесе бірнеше бөліміндегі бөгде зат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жолдарының анықталмаған бөліміндегі бөгде зат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шығару өзегі ішіндегі бөгде зат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 ішіндегі бөгде зат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Несепағардағы (кез келген бөлігінде) бөгде зат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Несеп-жыныс жолдарының басқа немесе бірнеше бөліміндегі бөгде зат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екінші дəрежелі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үшінші дəрежелі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дəрежесі анықталмаған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екінші дəрежелі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үшінші дəрежелі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екінші дəрежелі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үшінші дəрежелі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дәрежесі анықталмаған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екінші дəрежелі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үшінші дəрежелі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пен қол ұшынан басқа, иық белдеуі мен қолдың екінші дəрежелі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пен қол ұшынан басқа, иық белдеуі мен қолдың үшінші дəрежелі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пен қол ұшынан басқа, иық белдеуі мен қолдың екінші дəрежелі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пен қол ұшынан басқа, иық белдеуі мен қолдың үшінші дəрежелі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пен қол ұшының үшінші дəрежелі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пен қол ұшының үшінші дəрежелі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 мен аяқ ұшынан басқа, ұршық буыны мен аяқтың бірінші дəрежелі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 мен аяқ ұшынан басқа, ұршық буыны мен аяқтың үшінші дəрежелі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 мен аяқ ұшынан басқа, ұршық буыны мен аяқтың екінші дəрежелі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 мен аяқ ұшынан басқа, ұршық буыны мен аяқтың үшінші дəрежелі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 мен аяқ ұшының үшінші дəрежелі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 мен аяқ ұшының дәрежесі анықталмаған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 мен аяқ ұшының екінші дəрежелі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 мен аяқ ұшының үшінші дəрежелі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Қабақ пен көзұя маңының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Мөлдірқабық пен конъюнктива қабының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алмасының жарылуы мен бұзылуына әкелетін термиялық күйік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басқа бөліктері мен қосалқы аппаратының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бен оның қосалқы аппаратының орналасуы анықталмаған температуралық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Қабақ пен көзұя маңының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Мөлдірқабық пен конъюнктива қабының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алмасының жыртылуы мен бүлінуіне әкеліп соғатын химиялық күйік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бен оның қосалқы аппаратының басқа бөліктерінің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бен оның қосалқы аппаратының орналасуы анықталмаған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мен кеңірдектің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кеңірдек пен өкпенің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жолдарының басқа бөлімдерінің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жолдарының орналасуы анықталмаған термиялық күйік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мен кеңірдектің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кеңірдек пен өкпенің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жолдарының басқа бөлімдерінің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жолдарының орналасуы анықталмаған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бен жұтқыншақтың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жолдарының басқа бөлімдерінің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несеп-жыныс ағзаларының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ішкі ағзалардың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бен жұтқыншақтың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жолдарының басқа бөлімдерінің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несеп-жыныс ағзаларының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ішкі ағзалардың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аймағының дəрежесі анықталмаған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Күйік дəрежесінің бірінші дəрежеден артық емес көрсетілген дененің бірнеше аймағының термиялық күйіктері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Күйік дəрежесінің екінші дəрежеден артық емес көрсетілген дененің бірнеше аймағының термиялық күйіктері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Болмағанда бір үшінші дəрежелі күйік бары көрсетілген дененің бірнеше аймағының термиялық күйіктері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аймағының дәрежесі анықталмаған химиялық күйіктері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Күйік дəрежесінің бірінші дəрежеден артық емес көрсетілген дененің бірнеше аймағының химиялық күйіктері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Күйік дəрежесінің екінші дəрежеден артық емес көрсетілген дененің бірнеше аймағының химиялық күйіктері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Болмағанда бір үшінші дəрежелі химиялық күйік бары көрсетілген дененің бірнеше аймағының химиялық күйіктері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дəрежесі анықталмаған термиялық күйік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бірінші дәрежелі термиялық күйік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екінші дəрежелі термиялық күйік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үшінші дəрежелі термиялық күйік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 дәрежесі анықталмаған химиялық күйік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бірінші дәрежелі химиялық күйік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екінші дәрежелі химиялық күйік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үшінші дәрежелі химиялық күйік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10%-дан кем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10-19%-ының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20-29%-ының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30-39%-ының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40-49%-ының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50-59%-ының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60-69%-ының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70-79%-ының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80-89%-ының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90%-ының жəне одан жоғары термиялық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10%-дан кем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10-19%-ының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20-29%-ының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30-39%-ының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40-49%-ының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50-59%-ының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60-69%-ының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70-79%-ының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80-89%-ының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90%-ының және одан жоғары химиялық күйігі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Тіндер некрозы қабаттасқан бас аймағыныңи үсуі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Тіндер некрозы қабаттасқан мойын аймағының үсуі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Тіндер некрозы қабаттасқан кеуде торы аймағының үсуі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Тіндер некрозы қабаттасқан құрсақ қабырғасы, арқаның төменгі бөлігі мен жамбас аймақтарының үсуі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Тіндер некрозы қабаттасқан қол аймағының үсуі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Тіндер некрозы қабаттасқан білезік аймағы мен қол ұшының үсуі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Тіндер некрозы қабаттасқан ұршық аймағы мен санның үсуі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Тіндер некрозы қабаттасқан тізе аймағы мен сирақтың үсуі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Тіндер некрозы қабаттасқан сирақ-асық буыны аймағы мен аяқ ұшының үсуі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Тіндердің некрозы қабаттасқан басқа жəне орналасуы анықталмаған үсу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аймағының үстіртін үсуі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Тіндердің некрозы қабаттасқан, дененің бірнеше аймағын қамтыған үсу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анықталмаған үсуі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құрсақтың және арқаның төменгі бөлігі мен жамбастың анықталмаған үсуі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анықталмаған үсуі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анықталмаған үсуі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аймағының анықталмаған үсуі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анықталмаған үсу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Пенициллиндермен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Цефалоспориндермен жəне басқа бета-лактамаза түздіруші антибиотиктермен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Хлорамфеникол тобымен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Макролидтермен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Тетрациклиндермен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Аминогликозид тобымен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Рифампициндермен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Жүйелік əсерлі уақ саңырауқұлақтарға қарсы антибиотиктермен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Жүйелік əсерлі басқа антибиотиктермен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Улану: Жүйелік әсерлі анықталмаған антибиотиктермен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Сульфаниламидтермен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Микобактерияларға қарсы дəрілермен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паразиттері болып табылатын қарапайымдыларға əсер ететін безгекке қарсы дəрілермен жəне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Протозойларға қарсы дəрілермен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Гельминттерге қарсы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Вирусқа қарсы дəрілермен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Микробтар мен паразиттерге қарсы жүйелік əсері бар анықталған басқа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Микробтарға жəне паразиттерге қарсы жүйелік əсері бар анықталмаған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Глюкокортикоидтармен жəне олардың синтетикалың аналогтарымен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 гормондарымен жəне олардың алмастырғыштарымен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Тиреоидқа қарсы дəрілермен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Инсулинмен жəне ауыз арқылы қабылданатын гипогликемиялық дәрілермен улану [диабетке қарсы]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арқылы қабылданатын контрацептивтермен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эстрогендермен жəне прогестогендермен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гонадотропиндерге, эстрогендерге, андрогендерге қарсы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Андрогендермен және олардың анаболизмдік аналогтарымен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гормондармен жəне олардың синтетикалық алмастырғыштарымен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Улану: Басқа және анықталмаған гормондар антогонисттерімен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Салицилаттармен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4-аминофенол туындыларымен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Пиразолон туындыларымен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Қабынуға қарсы стероидтық емес басқа заттармен [NSAID]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Антиревматикалық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ауыруды басатын есірткілік емес жəне қызу қайтаратын басқа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Есірткілік емес анальгетиктермен, қызу қайтаратын жəне антиревматикалық анықталмаған дəрілермен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Героинмен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апиын тектес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Метадонмен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синтетикалық есірткімен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Улану: Кокаинмен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есірткілермен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Каннабиспен (туындыларымен)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Лизергидпен [LSD]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психодислептиктермен [галлюциногендермен]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Дем арқылы берілетін наркоз заттарымен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Вена ішілік наркозға арналған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Улану: Жалпы наркозға арналған басқа және анықталмаған заттармен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анальгетик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Улану: Анықталмаған анальгетик заттармен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Емдік газдармен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Гидантион туындыларымен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Иминостильбендермен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Сукцинимидтермен жəне оксазолидиндиондармен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Барбитураттармен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Бензодиазепиндермен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эпилепсияға қарсы аралас дəрілермен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Эпилепсияға қарсы, тыныштандыратын жəне ұйықтатқы басқа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 тартылуына қарсы, тыныштандыратын жəне ұйықтатқы анықталмаған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Паркинсон ауруына қарсы дəрілермен жəне орталық əсерлі бұлшық ет депрессанттарымен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Үшциклді жəне төрт циклді антидепрессанттармен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Антидепрессанттармен – моноаминоксидазаның тежеуіштерімен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анықталмаған антидепрессанттармен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Психозға қарсы жəне нейролептик дəрілермен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Нейролептиктермен- фенотиазин қатарының туындылары бутерофенон мен тиоксантенмен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психозхға қарсы жəне нейролептик дəрілермен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Өздеріне құмарлық тудыруы мүмкіндігімен сипатталатын психиканы ширатқыш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басқа психотропты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психотропты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Холинэстераза тежеуіштерімен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парасимпатомиметикалық [холинергиялық]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ганглий бөгегіш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парасимпатикалық [антихолинергиялық жəне антимускариндік] жəне түйілуді бөгегіш басқа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негізінен альфа- адренорецепторлар агонистерімен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негізінен бета- адренорецепторлар агонистерімен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альфа-адренорецепторлар антогонистерімен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бета-адренорецепторлар антогонистерімен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орталық əсерлі жəне адренонейробөгегіш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Негізінен вегетативтік нерв жүйесіне əсер ететін басқа жəне анықталмаған дəрілермен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Аллергияға жəне құсуға қарсы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Ісікке қарсы жəне иммунодепрессанттық дəрілермен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витаминдермен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ферменттермен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Темірмен жəне оның қосындыларымен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Антикоагулянттармен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Фибринолизге əсер ететін дəрілермен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Улану: Антикоагулянттар антогонисттарымен, К витаминімен және басқа коагулянттармен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Негізінен жүйелік əсері бар басқа дəрілермен ж гематологиялық агенттермен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Негізінен жүйелік əсері бар анықталмаған дəрілермен жəне гематологиялық агенттермен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гликозидтерімен жəне əсері онымен бірдей дəрілермен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Кальций түтіктерін бөгегіштермен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ырғақсыздыққа қарсы басқа дəрілермен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жүрек қан тамырларын кеңейтуші дəрілермен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Ангиотензин конвертациялаушы ферменттердің тежеуіштерімен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басқа гипотензиялық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Антигиперлипидемиялық жəне антиатеросклероздық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Шеткі тамырларды кеңейтуші дəрілермен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Беріштендіруші агенттерді қоса, варикозға қарсы дəрілермен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Негізінен жүрек-қан тамырлар жүйесіне əсер ететін басқа жəне анықталмаған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Гистамин H2-рецепторларының антогонисттерімен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антацидтік дəрілермен жəне асқазанның сөл шығаруын басатын дəрілермен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Тітркендіргіш ішайдатқы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Тұзды жəне осмостық ішайдатқы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ішайдатқы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қорытуды ширатушы дəрілермен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 өтуіне қарсы заттармен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Құстырғы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Негізінен асқазан-ішек жолына əсер ететін басқа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Негізінген асқазан-ішек жолына əсер ететін анықталмаған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Окситоцин тобының дəрілерімен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Миорелаксанттармен [қаңқа бұлшық еттерінің н-холинорецепторлар бөгегіштерімен]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Негізінен бұлшық етке əсер ететін басқа жəне анықталмаған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Жөтелге қарсы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Қақырық түсіруші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бітелуіне қарсы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демікпеге қарсы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Негізінен тыныс алу жүйесіне əсер ететін басқа жəне анықталмаған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жергілікті əсері бар уақсаңырауқұлақтарға қарсы, жұқпаларға қарсы жəне қабынуға қарсы дəрілермен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Қышымаға қарсы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Тұтқырландырғыш жəне жергілікті əсері бар жуғыш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Тітіркенуді жұмсартатын, азайтатын жəне қорғаныстық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Кератолиттік, кератопластикалық және шашты емдеуге арналған басқа дәрілермен және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Улану: Офтальмологиялық практикада қолданылатын препараттармен және заттармен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Отоларингологиялық практикада қолданылатын дəрілермен жəне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қолданылатын стоматологиялық дəрілермен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қолданылатын басқа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қолданылатын анықталмаған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Минералокортикоидтармен жəне олардың антагонисттерімен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"Шумақтық" несепайдатқылармен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Карбоангидраза тежеуіштерімен, бензотиадиазин туындыларымен жəне басқа несепайдатқы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Электролиттік, энергетикалық жəне су теңесіміне əсер ететін дəрілермен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қышқылының алмасуына əсер ететін дəрілермен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Тəбетті басатын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у қайырғылармен жəне комплексондармен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Аналептикалық заттармен жəне "апиындық" рецепторлармен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Диагностикалық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дəрілік заттармен, дəрі-дəрмектермен жəне биологиялық заттармен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Этанолдың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Метанолдың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2-пропанолдың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Сивуха майларының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спирттердің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спирттің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 өнімдерінің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Бензолдың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Бензол гомологтарының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Гликольдердің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Кетондардың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органикалық еріткіштердің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органикалық еріткіштердің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Төртхлорлы көміртегінің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Хлороформның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хлорлы этиленнің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Тетрахлорэтиленнің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Дихлорметанның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Хлорлы-фторлы-көміртектерінің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галоген туынды алифатиялық көмірсутегілерінің уыттық 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галоген туынды хош иісті көмірсутегілерінің уыттық 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галоген туынды алифатиялық жəне хош иісті көмірсутегілерінің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Фенол мен оның гомологтарының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органикалық жегі заттардың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Жегі қышқылдар мен қышқыл тəрізді заттардың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Жегі сілтілер мен сілті тəрізді заттардың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жегі заттардың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Сабын мен кір жуғыш заттардың уыттық 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Қорғасын мен оның қосындыларының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Сынап пен оның қосындыларының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 мен оның қосындыларының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Кадьмий мен оның қосындыларының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Мыс пен оның қосындыларының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Мырыш пен оның қосындыларының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Қалайы мен оның қосындыларының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Бериллий мен оның қосындыларының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металдардың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металдың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Мышьяк пен оның қосындыларының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Фосфор мен оның қосындыларының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Марганец пен оның қосындыларының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Цианды сутектің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органикалық емес заттардың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органикалық емес заттың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Көміртегі тотығының уыттық 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Азот тотықтарының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Күкірт қос тотығының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Формальдегидтің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ағызғыш газдың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 түріндегі хлордың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 түріндегі фтордың жəне фторлы көміртегінің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Күкіртті көміртегінің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Көміртегі қос тотығының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газдардың, түтіндер мен булардың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газдардың, түтіндер мен булардың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Фосфорорганикалық жəне карбаматты инсектицидтердің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Галогенделген инсектицидтердің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инсектицидтердің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Гербицидтер мен фунгицидтердің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Родентицидтердің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пестицидтердің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пестицидтердің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Уыттық әсер: Сикватерамен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Скумбриялар тұқымды балықпен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балықпен жəне ұлулармен улану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Теңіздің басқа өнімдерінің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теңіз өнімдерінің уыттық 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Желінген саңырауқұлақтар құрамындағы басқа улы заттардың уыттық 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Желінген жидектер құрамындағы басқа улы заттардың уыттық 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желінген өсімдік(-тер) құрамындағы басқа улы заттардың уыттық 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Желінген тағам өнімдері құрамындағы басқа улы заттардың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желінген тағам өнімдері құрамындағы улы заттардың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Жылан уының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бауырымен жорғалаушылар уының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Шаян уының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Бүйі уының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буын аяқтылар уының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Балықтың жанасуынан болған уыттық əсер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теңіз жануарлары жанасуынан болған уыттық әсер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улы жануарлармен жанасудан болған уыттық əсер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улы жануармен жанасудан болған уыттық əсер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Тағам өнімдерін ластайтын афлотоксин мен басқа микотоксиндердің уыттық 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Цианидтердің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Стрихнин мен оның тұздарының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 мен никотиннің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Бензол мен оның гомологтарының нитротуындылары мен аминтуындыларының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Көміртек қос сульфидінің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Нитроглицериннің жəне басқа азот қышқылдары мен күрделі эфирлердің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бояулар мен бояғыш заттардың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заттардың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заттың уыттық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Сəулеленудің анықталмаған əсерлері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Жылулық құрыспа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Жылулық арықтау, сусыздану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Организмде тұздар құрамының төмендеуі салдарынан болған жылулық арықтау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жылулық арықтау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Жылулық ісіну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температура мен жарық ықпалдарының басқа əсерлері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Гипотермия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Траншеялық қол мен аяқ ұшы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 температура əсерінің басқа анықталған нəтижелері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Құлақтың баротравмасы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Қосалқы қойнаудың баротравмасы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биіктіктің басқа және анықталмаған ықпалы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Кессон ауруы [декомпрессиялық ауру]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қысым астындағы сұйықтық ықпалының 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Атмосфера қысымы мен су қысымы ықпалдарының басқа əсерлері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Тұншығу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Аштықтың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Шөлдеудің 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Қолайсыз жағдайларда ұзақ болу салдарынан арықтау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Шамадан тыс ширығу салдарынан арықтау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Депривацияның басқа көріністері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Найзағай зақымы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Суға кету мен суға батудан аман қалу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Тербеліс 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 тоғының əсері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Тағамға патологиялық серпіліс тудырған анафилаксиялық шок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Тағамға патологиялық серпілістің басқа көріністері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анафилаксиялық шок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Ангионевроздық ісіну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аллергия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басқа жағымсыз серпілістер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 эмболиясы (жарақаттық)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Май эмболиясы (жарақаттық)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Жарақаттық салдарлық немесе қайталанатын қан кету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жарақаттан кейінгі жара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Жарақаттық шок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Жарақаттық несепсіздік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еттің жарақаттық ишемиясы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Жарақаттық теріасты эмфиземасы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Жарақаттың басқа ерте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Дəрі құюмен, трансфузиямен жəне емдік дəрі егумен байланысты ауа эмболиясы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Дəрі құюмен, трансфузиямен жəне емдік дəрі егумен байланысты тамырлық асқынулар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Дəрі құюмен, трансфузиямен жəне емдік дəрі егумен байланысты жұқпалар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AB0-үйлесімсіздігіне серпіліс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Rh- үйлесімсіздігіне серпіліс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Сарысу енгізілуіне байланысты анафилаксиялық шок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сарысу серпілістері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Дəрі құюмен, трансфузиямен жəне емдік дəрі егумен байланысты басқа асқынулар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Дəрі құюмен, трансфузиямен жəне емік дəрі егумен байланысты анықталмаған асқынулар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ем шараны қиындататын қан кету мен гематома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ем шара кезіндегі немесе одан кейінгі шок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ем шараны орындау кезінде кездейсоқ тесіп алу немесе жыртылу Шығарылды: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операциялық жара шеттерінің ажырауы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ем шарамен байланысты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қуысында немесе ем шараны орындау кезінде операциялық жарада кездейсоқ қалып кеткен бөгде дене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 шараны орындау кезінде кездейсоқ қалып кеткен бөгде затқа жіті серпіліс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емшарамен байланысты тамырлық асқынулар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емшаралардың басқа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қақпақшасының протезімен байланысты механикалық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ырғағының электронды жүргізушісімен байланысты механикалық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Коронарлық артериялық шунтпен байланысты механикалық текті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тамыр трансплантаттарымен байланысты механикалық текті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Диализге арналған тамыр катетерімен байланысты механикалық текті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пен тамырлардың басқа протездік қондырғыларымен және имплантаттарымен байланысты механикалық текті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қақпақшасының протезімен байланысты жұқпа мен қабыну реакциясы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пен тамырлардың басқа қондырғыларымен, имплантаттары мен трансплантаттарымен байланысты жұқпа мен қабыну реакциясы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пен тамырлардың протездік қондырғыларымен, имплантаттары мен трансплантаттарымен байланысты басқа асқынулар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пен тамырлардың протездік қондырғыларымен, имплантаттары мен трансплантаттарымен байланысты анықталмаған асқынуы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катетерімен (тұрақты) байланысты механикалық текті aсқыну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несеп қондырғылары мен имплантаттарымен байланысты механикалық текті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ағзасының трансплантатымен байланысты механикалық текті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протездік қондырғылармен, имплантаттармен және трансплантаттармен байланысты механикалық текті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жүйесіндегі протездік қондырғымен, имплантатпен жəне трансплантатпен шартталған жұқпа мен қабыну реакциясы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 жолындағы протездік қондырғымен, имплантатпен және трансплантатпен шартталған жұқпа мен қабыну реакциясы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Несеп-жыныстық протездік қондырғылармен, имплантаттармен және трансплантаттармен байланысты басқа асқынулар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Несеп-жыныстық протездік қондырғымен, имплантатпен және трансплантатпен байланысты анықталмаған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 іші протезімен байланысты механикалық текті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Аяқ-қол сүйектерін бекіткіш ішкі қондырғылармен байланысты механикалық текті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 бекіткіш ішкі қондырғылармен байланысты механикалық текті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 қондырғылармен, имплантаттармен жəне трансплантаттармен байланысты механикалық текті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ішкі қондырғылармен, имплантаттармен жəне трансплантаттармен байланысты механикалық текті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Эндопротездеумен шартталған жұқпа мен қабыну серпілісі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бекіткіш қондырғымен (кез келген жерде орналасқан) шартталған жұқпа мен қабыну серпілісі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ішкі ортопедиялық протездік қондырғылармен, имплантаттармен және трансплантаттармен шартталған жұқпа мен қабыну реакциясы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ішкі ортопедиялық протездік қондырғылармен, имплантаттармен жəне трансплантаттармен байланысты басқа асқынулар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ортопедиялық протездік қондырғымен, имплантатпен және трансплантатпен байланысты анықталмаған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ішілік қарыншалық шунтпен (байланыстырушы) байланысты механикалық текті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Имплантталған нерв жүйесінің электрондық ширатқысымен байланысты механикалық текті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Жасанды көзбұршақпен (көздің) байланысты механикалық текті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басқа протездерімен, имплантаттарымен жəне трансплантаттарымен байланысты механикалық текті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протезімен жəне имплантатымен байланысты механикалық текті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Асқазан-ішек протезімен, имплантатымен жəне трансплантатымен байланысты механикалық текті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ішкі протездік қондырғылармен, имплантаттармен жəне трансплантаттармен байланысты механикалық текті асқыну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ішкі протездік қондырғылармен, имплантаттармен жəне трансплантаттармен шартталған жұқпа мен қабыну реакциясы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басқа ішкі протездік қондырғылармен, имплантаттармен жəне трансплантаттармен байланысты басқа асқынулар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кемігі трансплантатының ажырауы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трансплантатының өлуі мен ажырауы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трансплантатының өлуі мен ажырауы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Жүрек-өкпе трансплантатының өлуі мен ажырауы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трансплантатының өлуі мен ажырауы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көшіріліп қондырылған ағзалар мен тіндердің өлуі мен ажырауы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Көшіріліп қондырылған анықталмаған ағзалар мен тіндердің өлуі мен ажырауы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 (бөлігін) қайта қондырумен байланысты асқынулар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 (бөлігін) қайта қондырумен байланысты асқынулар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басқа бөліктерін қайта қондырумен байланысты асқынулар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Ампутацияланған тұқыл невромасы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Ампутацияланған тұқылдың жұқпасы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Ампутацияланған тұқылдың некрозы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Ампутацияланған тұқылдың басқа жəне анықталмаған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Иммундаумен байланысты жұқпа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иммундаумен байланысты басқа асқынулар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Анестезия тудырған шок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Сезімсіздікпен тудырылған қатерлі гипертермия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Нәтижесіз немесе қиын интубациялау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Анестезияның басқа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Талапқа сай тағайындалған жəне дұрыс қолданылған дəрілік затқа пайда болған патологиялық серпіліспен шартталға анафилаксиялық шок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Дəрілік заттар мен дəрі-дермектерге пайда болған, анықталмаған патологиялық серпіліс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хирургиялық жəне терапиялық əрекеттердің басқа анықталған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Үстіңгі бас жарақатының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Ашық бас жарақатының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сүйегі мен бет сүйектері сынуының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нервтерінің жарақатының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жарақатының және периорбитальды аймақтың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Интракраниальды жарақаттың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бас жарақаттарының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мен дененің Үстірт жарақаты мен ашық жарақатының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Омыртқаның сынуының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және жамбас сүйектерінің басқа сынықтарының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жарақатының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ішілік органдар жарақатының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 және жамбас ағзалары жарақатының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мен дененің басқа анықталған жарақаттарының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ашық жарақатының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 пен қолды қоспағанда, жоғарғы қолдың інжу арпасының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 пен қол деңгейіндегі сынудың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Қолының шығуы, созылуы және деформациялануының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аяқтың нерв жарақатының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қолдың бұлшық еті мен сіңір жарақатының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мылжалануы мен травматикалық ампутациясының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басқа да анықталған жарақаттарының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анықталмаған жарақатының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ашық жарақатының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сынуының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басқа сынықтарының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шығуы, созылуы және деформациясының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аяқтың жүйке жарақатының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аяқтың бұлшық еті мен сіңір жарақатының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мылжалануы мен травматикалық ампутациясының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басқа анықталған жарақаттарының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анықталмаған жарақатының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аймағын қамтитын жарақаттардың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Оқшаулау бойынша анықталмаған жарақаттардың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термиялық және химиялық күюі мен үсуінің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термиялық және химиялық күюі мен үсуінің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термиялық және химиялық күюі мен үсуінің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Аяқ-қолдың термиялық және химиялық күюі мен үсуінің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зақымданған бөлігінің ауданына сәйкес жіктелген термиялық және химиялық күйіктердің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термиялық және химиялық күйіктер мен үсік шалудың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термиялық және химиялық күйіктер мен үсік шалудың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табиғи саңылауы арқылы бөтен денеге әсер етудің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себептердің басқа және анықталмаған әсерлерінің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Жарақаттың кейбір ерте асқынуларының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хирургиялық және терапиялық араласулар асқынуларының салдары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Cоvid-19 коронавирустық инфекциясы (Вирус анықталды)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Cоvid-19 коронавирустық инфекциясы (Вирус анықталған) жеңіл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Cоvid-19 коронавирустық инфекциясы (Вирус анықталған) орташа*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Cоvid-19 коронавирустық инфекциясы (Вирус анықталған) ауыр*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Covid-19 коронавирустық инфекциясы (Вирус анықталған) өте ауыр*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Cоvid-19 коронавирустық инфекциясы (Вирус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Cоvid-19 коронавирустық инфекциясы (Вирус анықталмаған) жеңіл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Cоvid-19 коронавирустық инфекциясы (Вирус анықталмаған) орташа*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Cоvid-19 коронавирустық инфекциясы (Вирус анықталмаған) ауыр*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Баланың денсаулығын бұрынғыша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Баланың денсаулығын бұрынғыша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Балалық шағының жылдам өсу кезеңінде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жалпы психиатриялық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Ағзалар мен тіндердің ықтимал донорын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бен көруді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пен естуді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Гинекологиялық тексеру (жалпы) (бұрынғыша)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Зертханалық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Ұзақ уақыт болу мекемесіне түсуіне байланысты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Қарулы күштер қатарына шақырылғандарды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Туберкулезге күмəн болғанда бақылау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Қатерлі ісікке күмəн болғанда бақылау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Психикалық ауру мен мінез-құлық бұзылуына күмән болғанда бақылау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жүйесіне күмән болғанда бақылау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инфаргіне күмән болғанда бақылау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Жүрек-тамырлар жүйесінің басқа ауруына күмән болғанда бақылау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Жұтылған заттардың уыттық әсеріне күмән болғанда бақылау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аурулар мен жағдайларға күмән болғанда бақылау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аурулар мен жағдайларға күмән болғанда бақылау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құрамында алкоголь немесе есірткі зат болуына арналған тест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Көлік оқиғасынан кейін тексеру мен бақылау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Өндірістегі қайғылы оқиғадан кейінгі тексеру мен бақылау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тигізген жарақаттардан кейінгі тексеру мен бақылау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Мекеменің сұранысы бойынша жалпы психиатриялық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себептер бойынша тексеру мен бақылау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Қатерлі ісікті хирургиялық жолмен алып тастағаннан кейінгі кейінгі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Қатерлі ісік радиотерапиясынан кейінгі келесі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Қатерлі ісіктің химиотерапиясынан кейінгі келесі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Қатерлі ісікті құрамалы емдеуден кейінгі келесі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Қатерлі ісікті емдеудің басқа əдісін қолданғаннан кейінгі келесі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Қатерлі ісікті емдеудің анықталмаған әдісін қолданғаннан кейінгі келесі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жағдайлар себепті хирургиялық әрекеттерден кейінгі келесі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 сүзегі қоздырғышын тасушылық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Асқазан-ішектің басқа жұқпалы ауруларының қоздырғышын тасушылық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Күл ауруы қоздырғышын тасушылық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бактериялық аурулар қоздырғышын тасушылық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жұқпалы ауру қоздырғышын тасушылық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жұқпалы ауру қоздырғышын тасушылық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Оқшаулау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Тұлдау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Етеккір шақыру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Бұрын жүргізілген тұлдаудан кейінгі жатыр түтігінің немесе шәует шығаратын түтіктің 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Жасанды ұрықтандыру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туу қызметін қалпына келтіру бойынша жүргізілген зерттеулер мен сынамалар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Жүктілікке тән жағдай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Қалыпты бірінші жүктілік ағымын бақылау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қалыпты жүктілік ағымын бақылау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қалыпты жүктілік ағымын бақылау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Сыртартқысында жетілмеген түсік тастауы бар әйелдің жүктілік ағымын бақылау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босанған әйелдің жүктілік ағымын бақылау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Сипаты анықталмаған қауіпке тым шалдыққыш әйелдің жүктілікағымын бақылау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Тірі туған бір бала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Өлі туған бір бала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Тірі туған егіз балалар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 тірі, бірі өлі туған егіздер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Өлі туған егіздер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Бəрі тірі туған көп ұрықты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Арасында тірі туғандары да, өлі туғандары да бар көп ұрықты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Бəрі өлі туған көп ұрықты босанулар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Аяқталуы анықталмаған босану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Стационарда туған бір бала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Стационардан тыс туған бір бала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Стационарда туған егіздер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Стационардан тыс туған егіздер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жерде туған егіздер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ұрықты босанулардың стационарда туған басқа нәрестелері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ұрықты босанулардың стационардан тыс туған басқа нəрестелері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ұрықты босанулардың анықталмаған жерде туған басқа нəрестелері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Босана салысымен көрсетілген көмек пен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Стационарда туған бір бала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емізуші анаға көмек пен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ескіше бақылау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Хирургиялық алдын алудың анықталмаған әрекеті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түкті учаскесінің трансплантациясы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 бейне кемшіліктерін жою үшін жүргізілген пластикалық хирургияның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Қабылданған немесе әдет-ғұрыптық сүндеттеу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мойынға пластикалық хирургияны қолданумен жүретін келесі көмек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бездеріне пластикалық хирургияны қолданумен жүретін келесі көмек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басқа бөліктеріне пластикалық хирургия қолданумен жүретін келесі көмек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Қолға пластикалық хирургияны қолданумен жүретін келесі көмек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Аяққа пластикалық хирургияны қолданумен жүретін келесі көмек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басқа бөліктеріне пластикалық хирургияны қолданумен жүретін келесі көмек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пластикалық хирургияны қолданумен жүретін келесі көмек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ырғағының жасанды жүргізушісін орнату мен реттеу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Тамырлыр жағдайын бақылаушы құралдарды орнату мен реттеу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Имплантатталған есту жабдығын орнату мен реттеу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Имплантатталған басқа жабдықтарды орнату мен реттеу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Сынық біткеннен кейін пластинканы, сонымен қатар бекіткіш ішкі, басқа жабдықтарды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Келесі ортопедиялық көмектің анықталған басқа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Диализ өткізуге дайындық ем шаралары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Экстракорпоралдық диализ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Диализдің басқа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аурулары кезінде еңбекке жарамды 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Маскүнемдік кезінде еңбекке жарамды 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Есірткіқұмарлық кезінде еңбекке жарамды 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еңбек терапиясы мен кәсіптік еңбекке жарамды 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жарамды ету ем шараларының басқа түрлерін   пайдаланумен жүргізілген көмек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жарамды ету ем шараларының басқа түрлері кірген   емдеу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Радиотерапия курсы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Өспе себепті химиотерапия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Химиотерапияның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диагнозсыз қан құю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келесі емдеуге дайындық ем шаралары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Жеңілдететін көмек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доноры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доноры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кемігінің доноры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доноры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 доноры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доноры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доноры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ағзаның немесе тіннің доноры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ағзаның немесе тіннің доноры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Хирургиялық әрекеттерден кейінгі сауығу кезеңі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Радиотерапиядан кейінгі сауығу кезеңі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Химиотерапиядан кейінгі сауығу кезеңі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Психотерапиядан кейінгі сауығу кезеңі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Сынықты емдеуден кейінгі сауығу кезеңі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Құрамалы емдеуден кейінгі сауығу кезеңі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емдеуден кейінгі сауығу кезеңі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Түрі анықталмаған емдеуден кейінгі сауығу кезеңі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Балаға физикалық зорлық көрсету ықтималдығымен байланысты проблемалар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Балалық шақта басынан кешкен басқа жағымсыз жағдайлар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Жақын адамдармен (алғашқы демеу тобы) байланысты анықталған басқа проблемалар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Алкогольді пайдалану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Құмар ойындары мен бәс тігу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Қалыпты өмір салтын қалыптастыру қиындықтарымен байланысты басқа проблемалар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Отбасының көмек көрсетуге қабілетті мүшесі жоқ кезде көмек көрсетуге мұқтаждық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Профильдік медициналық мекемеге жатуды күтуші адам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Тексеру мен емдеу тағайындалуын күтудің басқа кезеңі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Үшінші адам демалғанда көмек көрсетілуі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Тастанды баланың денсаулығын бақылау мен оны күту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омыраудағы бала мен жас баланың денсаулығын бақылау мен оны күту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Науқас адамды ертіп жүрген сау адам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мекемесінің көмегіне зәру басқа адамдар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Отбасылық сыртартқыда басқа жұқпалы және паразиттік аурудың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ас қазан-ішек жолының қатерлі ісігінің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кеңірдектің, бронхтар мен өкпенің қатерлі ісігінің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тыныс алу және кеуде торы ағзаларының қатерлі ісігінің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сүт безінің қатерлі ісігінің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жыныс ағзаларының қатерлі ісігінің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несеп ағзаларының қатерлі ісігінің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лейкоз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лимфалық, қан өндіретін және солтектес тіндер қатерлі ісігінің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басқа ағзалар мен тіндер қатерлі ісіктерінің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анықталмаған қатерлі ісіктің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басқа өспелердің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жұқпалы және паразиттік аурулардың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қан мен қан өндіру ағзаларының аурулары және иммундық механизмдерді қамтитын бұзылулар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эндокриндік жүйенің басқа аурулары, тамақтанудың бұзылулары мен зат алмасуының бұзылуларының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психобелсенді заттарды көпқолданудың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басқа психикалық бұзылулар мен мінез-құлықтың бұзылуының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нерв жүйесі мен сезім ағзаларының ауруларының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қанайналым жүйесінің ауруларының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тыныс алу ағзалары ауруларының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ас қорыту ағзалары ауруларының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тері мен теріасты шелмайы ауруларының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сүйек-бұлшық ет жүйесі мен дәнекер тіннің ауруларының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несеп-жыныс жүйесі ауруларының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жүктіліктің, босану мен босанудан кейінгі кезеңнің асқынулары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перинаталдық кезеңде пайда болатын жеке жағдайлардың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туа біткен ауытқулардың, пішінөзгерулері мен хромосомалық ауытқулардың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анықталған басқа сырқаттық жағдайлардың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сарысуға немесе екпеге аллергиясының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дәрілік заттарға, дәрі- дәрмектер мен биологиялық заттарға аллергиясының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қол-аяқтың жүре пайда болған анықталмаған жоқтығы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 бөлігінің жүре пайда болған жоқтығы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басқа психологиялық жарақат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сыртартпасында еңбекке қайта жарамды ету шараларының болуы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несеп-жыныс жүйесі ауруларының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Трахеостомияның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Гастростоманың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Колостоманың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Асқазан-ішек жолының басқа жасанды саңылауының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Трансплантацияланған бүйректің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Трансплантацияланған бауырдың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анастомозын салумен байланысты жағдай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Ми-жұлын сұйықтығын дренаждау жабдығымен байланысты   жағдайлар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Хирургиялық операциялардан кейінгі анықталған басқа   жағдайлар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Аспираторға тәуелділік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Респираторға тәуелділік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Зависимость от респиратора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затылочной доли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костей и костного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неходжкинская лимфома смешанная мелкоклеточная с расщепленными ядрами и крупноклеточная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лимфома степень IIIa</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Кожная T-клеточная лимфома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Зрелая T/NK-клеточная лимфома,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Лимфосаркома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Неходжкинская лимфома неуточненного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Экстранодальная NK/T-клеточная лимфома, назальная форма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гамма-тяжелых цепей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Иммунопролиферативная болезнь тонкого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Пролимфоцитарный лейкоз T-клеточный тип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Лимфоидный лейкоз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миелоидный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миелоидный лейкоз с 11q23-аномалией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миелоидный лейкоз с мультилинейной дисплазией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моноцитарный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заднего прохода и анального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органов пищеварения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мужских половых органов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почечной лоханки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Фолиеводефицитная анемия, медикаментозная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Фолиеводефицитная анемия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вследствие нарушений гликолитических ферментов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Серповидно-клеточная анемия с кризом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аутоиммунные гемолитические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Гемолитико-уремический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Пароксизмальная ночная гемоглобинурия [Маркиафавы-Микели]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Апластическая анемия, вызванная другими внешними агентами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Апластическая анемия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Геморрагические нарушения, обусловленные циркулирующими в крови антикоагулянтами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Тромбоцитопения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связанный с недостаточностью питания, с множественными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функции надпочечников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полового созревания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Липоматоз,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Органический амнестический синдром в связи с эпилепсией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употреблением галлюциногенов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Шизоаффективное расстройство, депрессивный тип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шизоаффективные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Биполярное аффективное расстройство, текущий эпизод гипомании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Биполярное аффективное расстройство, текущий эпизод тяжелой депрессии с психотическими симптомами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Рекуррентное депрессивное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Садомазохизм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расстройства сексуального предпочтения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легкой степени, без указаний на нарушение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Вторичный паркинсонизм, вызванный другими внешними факторами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центральной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склеры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Дегенерация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Кератоконус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Афакия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хрусталика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Хориоретинальное воспаление при инфекционных и паразитарных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хориоретинальные нарушения при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Отслойка сетчатки с разрывом сетчатки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Преретинопатия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пролиферативные ретинопатии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ретинальная дистрофия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отосклероза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Лабиринтит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Нейросенсорная потеря слуха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инфаркт миокарда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ишемическая болезнь сердца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Атеросклеротическая сердечно-сосудистая болезнь, так описанная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Перенесенный в прошлом инфаркт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Перикардит при других инфекционных и паразитарных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Перикардит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Неревматический стеноз митрального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аортального клапана (неревматические)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Фибрилляция и трепетание предсердий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Преждевременная деполяризация желудочков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инфаркт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средней мозговой артерии,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других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неуточненных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другими уточненными инфекционными возбудителями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бронхиолит, вызванный другими уточненными агентами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синусит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Стеноз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Ригидный большой палец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Гидронефроз с обструкцией почки и мочеточника камнем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гидронефрозы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Неполное выпадение матки и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Полный или неуточненный абоpт с дpугими или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Комбинированное предлежание плода,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аномалии шейки матки,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аномалии беременной матки,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Аномалии вульвы и промежности,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Наследственные болезни (предполагаемые) у плода,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плода (предполагаемое) в результате употребления лекарственных средств, требующее предоставления медицинской помощи матери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Республикасында</w:t>
            </w:r>
            <w:r>
              <w:br/>
            </w:r>
            <w:r>
              <w:rPr>
                <w:rFonts w:ascii="Times New Roman"/>
                <w:b w:val="false"/>
                <w:i w:val="false"/>
                <w:color w:val="000000"/>
                <w:sz w:val="20"/>
              </w:rPr>
              <w:t>Cтационарлық жағдайларда</w:t>
            </w:r>
            <w:r>
              <w:br/>
            </w:r>
            <w:r>
              <w:rPr>
                <w:rFonts w:ascii="Times New Roman"/>
                <w:b w:val="false"/>
                <w:i w:val="false"/>
                <w:color w:val="000000"/>
                <w:sz w:val="20"/>
              </w:rPr>
              <w:t>медициналық көмек көрсету</w:t>
            </w:r>
            <w:r>
              <w:br/>
            </w:r>
            <w:r>
              <w:rPr>
                <w:rFonts w:ascii="Times New Roman"/>
                <w:b w:val="false"/>
                <w:i w:val="false"/>
                <w:color w:val="000000"/>
                <w:sz w:val="20"/>
              </w:rPr>
              <w:t>стандартына 11-қосымша</w:t>
            </w:r>
          </w:p>
        </w:tc>
      </w:tr>
    </w:tbl>
    <w:bookmarkStart w:name="z535" w:id="428"/>
    <w:p>
      <w:pPr>
        <w:spacing w:after="0"/>
        <w:ind w:left="0"/>
        <w:jc w:val="left"/>
      </w:pPr>
      <w:r>
        <w:rPr>
          <w:rFonts w:ascii="Times New Roman"/>
          <w:b/>
          <w:i w:val="false"/>
          <w:color w:val="000000"/>
        </w:rPr>
        <w:t xml:space="preserve"> Тәулік бойы бақыланатын стационарға басым емдеу үшін 9-қайта қарау Аурулар мен денсаулыққа байланысты мәселелердің халықаралық статистикалық жіктемесінің кодтары бойынша операциялар мен манипуляциялар тізбесі</w:t>
      </w:r>
    </w:p>
    <w:bookmarkEnd w:id="42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АХЖ-9 коды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Операциялар атауы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қабығының ашық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Бассүйекке жасалатын басқа диагностикалық шаралар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Бассүйектің трепанациясы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Краниалды қуыстарды кесу және дренаж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Бассүйекішілік нейростимуляторды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Трепанация орнын қайта ашу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трепанациясының басқа нысандары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краниоэктомия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Краниалды қуысқа немесе тінге катетерді имплантациялау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 саңылауы арқылы интрацеребралды катетерді орнату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Бассүйектің зақымданған бөлігін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тігістерін ашу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сынығының бөлшектерін көтеру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трансплантантын қалыптастыру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Бассүйектегі сүйектік трансплантант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пластинкасын орнату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остеопластикасының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пластинкасын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Бассүйектің қатты қабығына қарапайым тігіс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қабығын қалпына келтірудің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Хороидалды өрімді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Кортикалды жабыспалардың лизисі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Тракция үшін қажетті құралдарды қою немесе ауыстыру (бассүйектен тартып созу немесе Hallo-тракция)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Тракция үшін керек құрылғыларды алып тастау (бассүйек арқылы тарту немесе Hallo-тракция)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Цистерна пункциясы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Алдын ала имплантацияланған катетер арқылы вентрикулопункция жасау, Вентрикулярлы шунт түтікшесінің пункциясы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краниалды пункциялар: субарахноидалды кеңістіктің, субдуралды кеңістіктің аспирациясы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сынығының бөлшектерін көтеру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және мойын құрылымдары бар вентрикулярды шунт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айналым жүйесіне вентрикулярлы шунт енгізу, вентрикулоперитоностомия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қуысындағы вентрикулярды шунт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қуысына және оның органдарына вентрикулярлы шунт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жүйесіндегі вентрикулярды шунт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Қарыншаны дренаждау үшін басқа манипуляциялар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Вентрикулярлы шунтты тазалау және зерттеу, вентрикулоперитонеалды шунттың вентрикулярлы соңын зерттеу, Вентрикулоперитонеалды шунтты қайтадан бағдарламалау,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Вентрикулярлы шунтты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Вентрикулярлы шунтты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Мониторинг үшін катетерді және зондты имплантаттауды қоса алғандағы бассүйек ішіндегі қысым мониторингі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ашық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ішіндегі қысымды мониторингілеу үшін катетерді немесе зондты имплантаттау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қабығын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 тілудің басқа жолдары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Таламусқа операция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Боз шарға операция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қабығының тінін немесе зақымданған бөлігін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Гемисферэктомия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қабығының тінін немесе зақымданған бөлігін кесудің немесе бұзудың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Акустикалық невриноманы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Трансфронталды жолмен гипофиз биопсиясын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Трансфеноидалды жолмен гипофиз биопсиясын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әдіс арқылы гипофиз биосиясын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Домалақ заттың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Домалақ заттың тұсын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Домалақ затты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Домалақ денедегі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әдіс арқылы гипофизді жартылай тілу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әдіс арқылы гипофизді толық тілу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Гипофизді толық кесу,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Гипофиз шұңқырын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Гипофизді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Гипофиздағы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тармақты нервіні бөлу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бассүйектік және шет нервілерді бөлу және ұсақтау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және шет нервілерді кесудің өзге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Гассеров түйінінің ганглионэктомиясы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және шет нервілер ганглиондарының өзге ганглионэктомиялары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және шет нервілерді тілудің немесе алып тастаудың өзге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Краниальды және перифериялық нервіні бұзу (крианалгезия, нейролитикалық дәрінің инъекциясы, радио жиілілік аблациясы)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және перифериялық нервілерді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нервіні, ганглияны немесе жабыспалардың лизисін декомпрессиялаудың басқа жолдары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Краниалды және перифериялық нервіні протездеу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және шет нервілердің транспозициясы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асты-беттік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 беттік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Қосымша-тіл асты анастомозы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және шет нервілер анастомозының өзге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және шет нервілердің алдағы қалпына келтіруін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және перифериялық нервілердің ескі жарақатын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Нейропластиканың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 созылуына операция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нейростимуляторды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және перифериялық нервілердегі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Симпатиялық тамырды немесе ганглияны бөлу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таңдайлық ганглионарлы симпатэктомия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Мойнақтық симпатэктомия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симпатэктомиясы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Пресакралды симпатэктомия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симпатэктомия және ганглионарлы симпатэктомия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Симпатикалық тамырды немесе ганглияны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каналынын бөгде затты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Ламинэктомия жасалған жерді қайтадан ашу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каналы құрылымдарын зерттеудің және декомпрессиялаудың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жұлындарының түбін таңу (ризотомия)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арқылы хордотомия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Хордотомияның өзге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және оның қабығының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немесе жұлын қабығының зақымданған бөлігін кесу немесе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Менингоцелені оперативті жолмен сылып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Миеломенингоцелені оперативті жолмен сылып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сынығын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құрылымдарын қалпына келтіруші және пластикалық операциялардың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және жұлын тамырларының түптері жабыспаларының лизисі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Арқалық субарахноидалды-ішперделік шунт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Арқалық субарахноидалды-несептамырлы шунт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қабығының басқа шунттары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Арқалық нейростимуляторды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Арқалық қабықтың шунтын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Арқалық қабықтың шунтын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Омыртқааралық дисктті кесу немесе бұзу,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Омыртқааралық дискті тілу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Омыртқаралық дисктті басқа жолмен бұзу (химионуклеоздан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Миға және ми қабығына жүргізілетін басқа диагностикалық емшаралар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және омыртқа каналының құрылымдарындағы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миы артерияларының артериографиясы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Кесу арқылы конъюктивадан сыналап кіргізілген бөгде затты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Мөлдірқабық жарылуын тігу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Аутоимлантант арқылы қабатты кератопластика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Қабаттық кератопластиканың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Аутотрансплантант арқылы толассыз кератопластика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Тесік кератопластиканың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Кератопротез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Мөлдірқабықтан жасанды имплантантты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сегментінен көз ішіндегі бөгде затты алып тастау,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Магнит көмегімен көздің алдыңғы сегментінен көз ішіндегі бөгде затты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Магнитті қолданбай көздің алдыңғы сегментінен көз ішіндегі бөгде затты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Алдыңғы синехиялардың басқа түрлерінің лизисі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синехиялардың лизисі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Мөлдірқабықтың және шыны тәріздес дененің бітісуінің лизисі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сыртқы мөлдір қабығына операция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сегментінің зақымданған бөлігін жою,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мөлдір қабығының зақымданған бөлігін кесіп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Кесіп алып тастаусыз кірпікті дененің зақымданған бөлігін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Кірпікті дененің зақымданған бөлігін кесіп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трабекулотомия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Цитостатик экспозициясы және дренажды импланттау арқылы жасалған трабекулэктомия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трабекулэктомия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Иридэктомиясы бар аққабықты ашудың басқа түрлері (синус-трабекулоэктомия)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Аққабықтағы жыланкөзді операциядан кейін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Аққабықты ашудың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Аққабық жарылуын тігу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Трансплантант көмегімен аққабықты стафиломаны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Алдыңғы камерадан эпителий өсіндісін жою немесе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 тәріздес денені жоюдың басқа түрлері (ретинорексис)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Алдыңғы жету әдісі арқылы механикалық витреоэктомия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қол жеткізу арқылы механикалық витреоэктомияның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Интравитреалдық дәрі-дәрмек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Уақытша төменгі жету әдісі арқылы көз жанарына қаптама ішілік экстракция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жанарына қаптама ішілік экстракция жасаудың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Тізбекті экстракция әдісімен көз жанарына қаптамадан тыс экстракция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аспирация (және ирригация) әдісімен көз жанарына қаптамадан тыс экстракция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жанарының эмульгациясы және катарактаның аспирациясы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жанарын механикалық жолмен ұсақтау және артқы жету әдісі арқылы катарактаны аспирациялау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жанарын механикалық жолмен ұсақтау және катарактаны аспирациялаудың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Көзішілік жасанды жанарды қайтадан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Интраокулярлық линзаның трансклералық фиксациясы және қаптамалық қаптың пластикасы арқылы сублюксацияланған көз жанарының факоэмульсификациясы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Имплантталған көз жанарын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артқы сегментінен бөгде затты алып тастау, басқаша көрсетілмеген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Магнит көмегімен көздің артқы сегментінен бөгде затты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Магнитті қолданбай көздің артқы сегментінен бөгде затты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торын лазерлік фотокоагуляциялау жолмен хореоретиналдық зақымды деструкциялау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Сәулелік терапия әдісімен хориоретиналды зақымдануды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Сәулелену көзін имплантациялау жолымен хориоретиналды зақымдануды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Импланттаудың көмегімен аққабықты бекіту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Склераның басқа түрлерін бекіту арқылы көз торының қабаттануын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артқы сегментінен хирургиялық жолмен имплантталған материалды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маңындағы бұлшықеттерге операциялар, өсінді пайда болғанда микрохирургиялық әдіс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шарасы мен көздің алмасына жасалатын операциялар, жаңа өсінділер пайда болғанда - микрохирургиялық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Мөлдірқабықтағы қайта құрушы және рефракционды хирургияның басқа түрлері (2 көзде)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 тәріздес денені алмастырушыны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безіне өт қабын анастомоздау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 сфинктерін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 сфинктерінің 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безіндегі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Панкреатотомия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панкреотомия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безінің ашық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 және оның өзегінің тінін немесе зақымданған бөлігін жергілікті кесу немесе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Панкреатикоцистогастростомия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Панкреатикоцистоеюностомия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 тіндерінің реимплантациясы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безінің аллотрансплантанты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безінің ксенотрансплантанты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Панкреаттық өзекті катетерлеу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безіндегі басқа қалпына келтіруші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безінің анастомозы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безіндегі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Омыртқалардың спондилодезы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Бірінші және екінші мойын омыртқасының спондилодезы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алды басқа спондилодез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арты басқа спондилодез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және бел омыртқасының спондилодезы, артқы жету жолы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және бел омыртқаларының спондиллодезы, артқы жету әдісі, диск протезін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және құйымшақ сегізкөз омыртқасының спондилодезы, артқы жету жолы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және құйымшақ сегізкөз омыртқаларының спондиллодезы, артқы жету әдісі, диск протезін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Омыртқаның спондилодезы, кез-келген әдіс арқылы, кез-келген бөлімнің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деңгейде, алдыңғы жету әдісі арқылы мойын бөлігінің салдарлық спондилодезы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деңгейде, артқы жету әдісі арқылы мойын бөлігінің салдарлық спондилодезы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деңгейде, алдыңғы жету әдісі арқылы кеуде және кеуденің бел бөлігінің салдарлық спондилодезы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деңгейде, артқы жету әдісі арқылы кеуде және кеуденің бел бөлігінің салдарлық спондилодезы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және құйымшақ сегізкөз бөлімінің қайта спондолодезы, алдыңғы жету әдісі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Омыртқаның қайта спондилодезы, кез-келген әдіс арқылы, кез-келген бөлімнің</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Бассүйекке, миға және ми қабығына жасалатын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Жұлындағы және омыртқа каналының құрылымдарындағы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Симпатикалық тамыр немесе ганглияның басқа манипуляциялары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 субтотальды резекциялау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безінің тұсындағы жарақатты қайтадан ашу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безінің тұсын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безінің ашық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және парақалқанша бездеріндегі басқа диагностикалық манипулыциялары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безінің біржақты лобэктомиясы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 субтотальды резекциялау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Жартылай тиреоидэктомияның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безінің зақымданған бөлігін тілу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Жылауықтың немесе қалқанша безі түйінінің энуклеациясы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Жартылай тиреоидэктомияның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тиреоидэктомия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Төс артындағы тиреоидэктомия,басқаша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Жартылай төс артындағы тиреоидэктомия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төс артындағы тиреоидэктомия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астында орналасқан қалқанша безін тілу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Қалқанша-тілдік өзекті немесе жолды тілу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паратиреоидэктомия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Паратиреоидэктомияның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безінің мойнағын кесіп өту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безінің тамырларын таңу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безіне тігіс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безінің тіндеріне реимплантация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Қалқансерік безінің тіндеріне реимплантация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безіне басқа операциялар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Қалқансерік безіне басқа операциялар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 безін жартылай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 безін толық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 безі тұсын қарау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 безін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 безін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 безіндегі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безінің ашық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безінің зақымданған бөлігін тілу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жақты адреналэктомия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Жартылай адреналэктомияның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жақты адреналэктомия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безін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безі тамырларын кесіп өту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безі тамырларын таңу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безін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безі тініне реимплантация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безіндегі, жүйкедегі, тамырдағы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Аққабық жыланкөзін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Склера зақымдануын тілу немесе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Аққабық стафиломасын жоюдың басқа жолдары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Склераны нығайтудың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трансплантантын пайдалану арқылы орбитотомия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Көзұялық имплантантын кіргізу арқылы орбитотомия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Аққабықтағы синхронды имплантантпен көз ішіндегісін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етті бекіту арқылы теондық капсулаға имплантантты синхронды енгізу арқылы көзалмасының энуклеациясы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имплантантын қайтадан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имплантантын қайтадан енгізу және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Көзұя жарақатын оперативті емдеу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алмасының жарылуын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Орбитотомияның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Көзұяның диагностикалық аспирациясы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Көзалманы эвисцерациялаудың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Көзалмасына энуклеация жасаудың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Іргелес құрылымдарды алып тастау арқылы көзұясына эвисцерация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Көзұялық сүйекті терапиялық алып тастау арқылы көзұясына эвисцерация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Көзұясына эвисцерация жасаудың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имплантантын қайтадан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Энуклеация және имплантантты енгізуден кейін көз ойдымын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Энуклеациядан кейін көз ойдымын тексерудің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Эвисцерация қуысының басқа тексерісі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имплантатты синхрондық енгізу арқылы көз алмасының энуклеациясы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Алдыңғы камерадағы басқа манипуляциялар (дренаж)</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Этмоидальды артерияларды таңу арқылы мұрыннан қан кетуді тоқтату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Трансатральды ену әдісімен жоғарғы жақсүйектік артерияны таңу арқылы мұрыннан қан кетуді тоқтату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ұйқы күре тамырын таңу арқылы мұрыннан қан кетуді тоқтату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былжыр қабығын тілу арқылы және мұрын далдасының және мұрын сырт бөлігінің терісін имплантациялау арқылы мұрыннан қан кетуді тоқтату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Энуклеация және имплантантты енгізуден кейін көз ойдымын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далдасының былжыр қабығының астын резекциялау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сынуын ашық орнына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жыланкөзін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Мұрындағы сыздауықты ашу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есту каналын қайта құру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қалқанын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Ампутацияланған құлақты тігу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Мирингопластика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Тимпанопластиканы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құлақты қалпына келтірудің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Емізік тәрізді өсіндіні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құлақты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мастоидэктомия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Радикалды мастоидэктомия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Мастоидэктомияның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құлақтың зақымданған бөлігін кесіп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құлақты кесіп тастаудың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Үзеңгіні мобилизациялау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Стапедэктомияның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Стапедэктомияны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Стапедэктомияны тексерудің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сүйектерінің тізбегіндегі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Тимпанопластиканың II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Тимпанопластиканың III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Тимпанопластиканың IV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Тимпанопластиканың V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Самай сүйек пирамидасының ауа жасушаларын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құлақты фенестрациялау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құлақты фенестрациялау (бастапқы)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құлақты фенестрациялаудың тексерісі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құлақты кесу, тілу және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Тимпаносимпатэктомия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Кіреберіс тесігін және ұлу тесігін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өткізгіш есту аппаратын имплантациялау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Ұлы протезының имплантациясы немесе ауыстырылуы,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канал арқылы ұлы протезының имплантациясы немесе ауыстырылуы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канал арқылы ұлы протезының имплантациясы немесе ауыстырылуы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Сына тәрізді қуысты ашу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Заславский бойынша басқа әдісіпен жоғарғы жақсүйек қуысының зақымданған бөлігін кесіп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Кереге көз сүйегінің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Сфеноидэктомия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Таңдайлық кесіндімен мұрын қуыстарының жыланкөзін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қуыстарын қалпына келтірудің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жұтушы нервіні тілу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қуыстарындағы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және ішкі құлақтың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және ішкі құлақтағы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және ішкі құлақтағы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Ринопластиканы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Мұрындағы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қуыстарының ашық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жабыспаларының лизисі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 тінін немесе зақымданған бөлігін жергілікті кесу немесе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фистуласын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сынуын қалпына келтіретін операция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 жырығын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Кеңірдектің сыртқы фистуласын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Кеңірдектің басқа фистуласын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тамырын кесіп өту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 немесе жұтқыншақ жабыспаларының лизисі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Ауатамырдың тінін немесе зақымданған бөлігін эндоскопиялық кесу немесе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Ауатамырдың зақымдалған бөлігінің немес тінінің торакостомиясы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Ауатамырдың жырығын тігу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Ауатамырды лигирлеу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Крикофарингиалды миотомия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жылауығының марсупиализациясы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тінін немесе зақымданған бөлігін кесудің немесе бұзудың басқа жолдары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Көмекей қақпашығын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Дауыс қабаттарын тілу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Жартылай ларингэктомияның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жырығын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Кеңірдекті қайта құру және жасанды жұтқыншақ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Кеңірдектегі басқа қалпына келтіретін және пластикалық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Ауатамырдың тінін немесе зақымданған бөлігін жергілікті кесу немесе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Ауатамырдың тінін немесе зақымданған бөлігін жергілікті кесудің немесе бұзудың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Ауатамырдың фистуласын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Диафрагмаға басқа қалпына келтіруші операциялар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және ауатамырдың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Эмфизематозды булланың пликациясы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сегментінің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эхинококкэктомиясы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торакоскопиялық эхинококкэктомиясы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торакоскопиялық резекциясы (жылауықтың, зарарсыз ісіктің), жырықты тігу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сегментінің торакоскостомиясы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лобэктомиясы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пневмонэктомия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ашық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жырығын тігу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декортикациясы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Диафрагма жарығын жою, торакальды жету әдісі, басқаша дәлденбеген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Диафрагма жарығын жою, торакальды жету әдісі, диафрагмы пликациясы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қуысының құрылымын радикалды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Реторакотомия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Плевроперитонеальды шунт құру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қуысының зақымданған бөлігін кесу немесе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Өкпеқаптың скарификациясы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Плевродез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Торакостоманы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қуысының басқа жыланкөзін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Төстің деформациялануын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Өкпеқапты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Лимфалық периаортальды түйіндерді радикалды кесіп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өзегін катетерлеу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Көкіректік лимфалық өзекті дренаждау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Көкіректік лимфалық өзектің фистуласын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Парастернальды жарықты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Ларингостомияны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Трахеостомияны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немесе кеңірдектің ашық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қуысы органдарының торакоскопиялық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Ауатамырдың ашық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жабық эндоскопиялық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 және өкпеге қатысты жүргізілетін басқа диагностикалық емшаралар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пункциясы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Диагностикалық торакотомия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Плевритті қуысты дренаждау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Плевритті торакоскопиялық дренаж</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Плевритті тораскопиялық биопсия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Трансплевритті торакоскопия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Медиастиноскопия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қуысының жабық [тері асты] [ине арқылы]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Диагностикалық плевритті пункция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Трахеостомия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пен кеңірдектегі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Тұрақты трахеостомияның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немесе кеңірдекті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 қалпына келтіретін операциялардың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Ауатамырды кесудің басқа жолдары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мен ауатамырлардаға басқа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хирургиялық коллапсының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Ауатамырдағы басқа қалпына келтіруші және пластикалық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Өкпедегі басқа қалпына келтіруші және пластикалық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Ауатамырдағы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Өкпедегі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қуысындағы, өкпеқабындағы, диафрагмадағы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қуысындағы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Өкпеқапты тілудің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қуысына басқа қалпына келтіруші операциялар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Диафрагмадағы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қуысындағы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қуысының басқа түтікшелерін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өзегіндегі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жүрек клапанын ашық және басқаша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Имплантацияланбайтын қосалқы уақытша экстракорпоралды қанайналым жүйесін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Аортальды клапанды ашық және басқаша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Митральды клапанды ашық және басқаша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клапанын ашық және басқаша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Үшқабатты клапанын ашық және басқаша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Папиллярлы бұлшық етке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 хордаларындағы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Окклюдермен жүрекшеаралық қалқанның дефектісінің эндоваскулярлы жабылуы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 трансплантаты арқылы жүрек қалқанының жөнделмеген дефектісін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Дәлденбеген жүрек далдасының кемістігін жою үшін басқа және анықталмаған операциялар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Қарыншааралық қалқан кемістігін жою бойынша басқа және анықталмаған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қалқанына жасалған басқа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Жүрекше және қарыншаға трансвеналық электродты алғашқы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Жүрекшеаралық қалқан кемістігін жою үшін басқа және анықталмаған операциялар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Эндокард қосымшасы дефектісін жою бойынша басқа және анықталмаған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Оң қарынша және өкпе артериясы арасындағы ағынды қалыптастыру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Жүрекше және өкпеартериясы арасында шунт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клапандарына жасалған басқа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тамыры артериясына ашық кеуде ангиопластикасы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тамыры артериясының жыланкөзін лигильдеу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қосалқы жүйесін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Ұзындығында "соңы соңына" анатомозімен қолқа коарктациясын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 мен қан айналысының үлкен шеңбері арасындағы шунт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Қуыс тамыр және өкпе артериясы арасындағы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Аортокоронарлы шунттау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қан тамыры артериясын аортокоронарлы шунттау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Мастард операциясы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Катетерлі инвазиялық электрофизиологиялық зерттеу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Медиастинумды трахеостомия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Көкірекортаны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Көкірекортаны ашық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Көкірекортаның зақымдалған бөлігін немесе тінін кесіп алып тастау немесе деструкция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көкірекортаның ісігін торакоскопиялық жою (невринома, липома)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тамыры артериясының обструкциясын жоюдың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басқа реваскуляризациясы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және үлпершек жарығын және ятрогенді зақымдануларды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 кесу,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ісігінің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басқа зақымданған бөлігін немесе тінін кесу немесе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және үлпершектегі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Аортаны кесу,окклюзияциялау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Ауыстыру арқылы құрсақ қуысы аортасының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Аортаның басқа хирургиялық окклюзиясы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Аортальды-бүйрек анастомозы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Аортаны қайтадан ашу операциясы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кеуде ішіндегі васкулярлы шунт немесе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Тамырлардың эндоваскулярлық балонды ангиопластикасы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Диафрагмальды ырғақ жасаушыны имплантациялау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Жүрекке жасалған қалпына келтіру операциясын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тамыры жолдары аневризмасын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тамырларындағы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Перикардиотомия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оң бөлімдерін катетерлеу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сол бөлімдерін катетерлеу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оң және сол бөлімдерін катетерлеу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Жүрекке және жүрек қабына жасалатын басқа диагностикалық ем-шаралар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артериясының артериографиясы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Ангиокардиография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Қуыс венасының ангиокардиография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оң бөлімдерінің ангиокардиографиясы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сол бөлімдерінің ангиокардиографиясы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оң және сол бөлімдерінің ангиокардиографиясы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Аортография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Коронарлық тамырлардың интраоперациялық флюоресцентті ангиографиясы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Торакоскопиялық операциялар кезіндегі роботталған емшаралар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кеуде тамырларын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тамырларын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тамырларын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қуысының басқа түтікшелерінің эндартерэктомиясы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 тамырларының эндартерэктомиясы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Анастомаз арқылы көкірек қуысы басқа тамырларының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Анастомаз арқылы құрсақ қуысы тамырларының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Анастомаз арқылы құрсақ қуысы тамырларының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Ауыстыру арқылы көкірек қуысы тамырларының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Ауыстыру арқылы құрсақ қуысы тамырларының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Ауыстыру арқылы құрсақ қуысы тамырларының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қуысының варикоз тамырларын таңу және экстирпациялау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варикозды тамырларын таңу және экстирпациялау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 артерияларын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 тамырларын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кесіндіні имплантациялау арқылы қан тамырларын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Каротидтік денедегі және тамырдың басқа денелеріндегі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түйнелеп кеңейген тамырларын таңу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тамырды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тамырларын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артерияларын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Эндартерэктомия, орналасуы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тамырларының эндартерэктомиясы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тамырларының эндартерэктомиясы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Анастомаз арқылы орналасуы анықталмаған тамырлардың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Анастомаз арқылы кол тамырларының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Анастомаз арқылы аяқ тамырларының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Анастомаз арқылы аяқ тамырларының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Ауыстыру арқылы дәлденбеген оқшаулау тамырларының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Ауыстыру арқылы қол тамырларының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Ауыстыру арқылы аяқ тамырларының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Ауыстыру арқылы аяқ веналарының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тамырларын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артерияларын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қан тамырын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Артерияларды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Тамырды тігу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Сан-тізе асты шунттау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Аневризманы жоюдың басқа тәсілдері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Тамырдағы эндоваскулярды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тамырларға жасалатын басқа эндоваскулярлық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препарат жағылмаған перифериялық тамырлы стентті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тамырларындағы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диализіне қажет артерия-веналық шунтты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диализіне қажет артерия-веналық шунтын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Тамырдағы манипуляцияларды басқа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Тамырды қалпына келтірудің басқа тәсілдері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Енбаудың қабынуы кезінде эндоваскулярлы эмболизациясы (және/немесе склероздау)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Тамырды босату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Тамырдан тамырға катетерді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Тамырдан тамырға өткізілген катетерді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кетуді тоқтату,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Тамырдағы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катетерді қолданумен қан тамырлы артериография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катетерді қолданумен қан тамырлы артериография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Жоғарыда анықталмаған басқа қан тамырлы артериография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Т-лимфоциттерін алып тастау арқылы сүйек кемігінің аллогенді трансплантанты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Т-лимфоциттерін алып тастамау арқылы сүйек кемігінің аллогенді трансплантанты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Кемік майына және көкбауырға басқа диагностикалық емшаралар жүргізу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Кемік майының аспирациялық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үшін донордың сүйек майын аспирациялау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Кемік майындағы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жоғарғы жақсүйектік антротомия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Радикалды жоғарғы жақсүйектік антротомия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сыртқы жоғарғы жақсүйектік антротомия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Гингивопластика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Жақсүйектің зақымданған тіс бөлігін кесіп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тінін немесе зақымданған бөлігін кесіп тастау немесе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Тілге қалпына келтіруші және пластикалық операциялар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тұсындағы жыланкөзді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 жырығын тігу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Таңдайдағы басқа пластикалық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Бранхиогенді жырықтың немесе вестигияның жылауығын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Альвеолопластика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жартылай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толық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радикалды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таңдай тінін немесе зақымданған бөлігін жаппай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Ауыздың басқа бөліктерін алып тастау, қатерлі ісік пайда болғанда микрохирургиялық әдіс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Ауыздың басқа эксцизиясы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Қоян жырығын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 және ауыздың толық қабатты тері трансплантанты (пластика)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 және ауыздың тері трансплантантының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 мен ауызға тері кесіндісін немесе түтік тәрізді трансплантантты бекіту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 жырығын түзету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Бранхиогенді жырықтың жыланкөзін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тінін және зақымдануын алып тастау, қатерлі өскін пайда болғанда микрохирургиялық әдіс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Фарингиалды дивертикулэктомия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жырығын тігу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басқа жыланкөзін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Жұтқыншақтағы басқа қалпына келтіруші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ішектің интерпозициясы арқылы өнештің интраторакальды анастомозы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 диафрагмасын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Эзофагостомия, басқаша дәлденбеген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Цервикальды эзофагостомия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 қалтасының экстериоризациясы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 сыртқы ашудың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Кесу арқылы оперативті эзофагоскопия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 бүйірқалтасын жергілікті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 тінін немесе басқа зақымданған бөлігін жергілікті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Жартылай эзофагоэктомия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эзофагоэктомия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Интраторакальды эзофагогастростомия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интраторакальды эзофагоэнтеростомия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Интраторакальды эзофагоколостомияның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интерпозиция арқылы өңештің интраторакальды анастомозы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Өнештің интраторакальды анастомозының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Антестернальды эзофагоэзофагостомия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Антестернальды эзофагогастростомия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антестернальды эзофагоэнтеростомия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антестернальды эзофагоколостомия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түсіну арқылы өңештің антестернальды анастомозы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басқа антестернальды анастомозы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Эзофагомиотомия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Эзофагостоманы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Өңештегі жыланкөзді жою, басқаша дәлденбеген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 құрылымын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 анастомозын жасамай тері асты туннель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Өңештегі трансплантанттың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 қалпына келтіретін басқа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және асқазанның кеңейген тамырларын таңу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Кесу жолымен асқазан қақпасының дилатациясы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Пептикалық ойықжараны тігіп тастау,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ойықжарасын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Ұлтабар ойықжарасын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анастомозын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Ұлтабарды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Ұлтабардың зақымданған жерін жергілікті кесудің (энлоскопиялықтан басқа)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Ұлтабар жырығын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Ұлтабар жыланкөзін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Өңешке анастомоз жасау арқылы асқазанның жартылай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 аш ішекке анастомоз жасау арқылы асқазанның жартылай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түбегейлі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басқа жартылай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интерпозициясы арқылы асқазанның толық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толық резекциясының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жырығын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Пилоромиотомия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тінін немесе басқа зақымданған бөлігін жергілікті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тінін немесе басқа зақымданған бөлігін бұзудың басқа жолдары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Басқаша анықталмаған ваготомия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Бағаналық ваготомия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селективтік праксималды ваготомия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селективті ваготомия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Пилоропластиканың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Гастроэнтеростомияның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асқазан жыланкөзін тігіп тастау, гастростомиядан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Гастропексия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Асқазан-өңеш сфинктерін жасаудың басқа операциялары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Асқазанды қалпына келтіруші басқа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Асқазандағы интраоперациялық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ішектің лапароскопиялық полисегментті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Соқыр ішектің лапороскопиялық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сигмоидэктомия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ішекті лапароскопиялық кесудің басқа жолы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операциялар кезіндегі роботталған емшаралар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пилоромиотомия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гастроэнтеростомия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ішектін трансабдоминальды эндоскопиясы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құрсақ-бұтаралық лапароскопиялық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безі ісігін лапароскопиялық жолмен сылып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Асқазанды лапароскопиялық тілу (ұзынынан, sleav)</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Роботталған эндовидеоскопияны пайдалану арқылы гидронефрозды реконструкциялық-пластикалық жолмен түзету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эзофагокардиомиотомия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жаман ісігі болғанда лапароскопиялық резекция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фундопликация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зақымын немесе тінін алып тастау немесе жою, өскін пайда болғанда видеоларингоскопиялық әдіс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спленэктомия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Трансабдоминальды гастроскопия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аппендэктомия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Дренаждау (ине немесе катетер арқылы) үшін тері асты холецистотомия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холецистэктомия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ішектін трансабдоминальды эндоскопиясы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өзегі ампуласының эндоскопикалық дилятациясы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Мықын жолдың эндоскопиясы (цистоскопия) (лупоскопия)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Спленотомия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Көкбауыр жылауығының марсупиализациясы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Көкбауыр тінін немесе зақымданған бөлікті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Жартылай спленэктомия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спленэктомия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Қосалқы көкбауырды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Көкбауырдағы қалпына келтіруші және пластикалық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Гепатотомия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зақымданған тіндерінің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эхинококкэктомиясы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жартылай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немесе тін зақымдануының ашық абляциясы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зақымданған бөлігін бұзудың басқа тәсілдері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абцессын дренаждау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лобэктомиясы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 толығымен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жырығын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Асқазан-ішек жолдарына бауырлық жолдың анастомозы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Холецистотомия және холецистостомия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Холецистотомия және холецистостомия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Троакарлы холецистотомия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Холецистостомияның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Холецистотомияның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холецистэктомия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холецистит кезіндегі холицистэктомия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Ішектегі өт қабының анастомозы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Асқазанға өт қабын анастомоздау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Холедохоэнтеростомия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Декомпрессия мақсатында холедогепатикалық түтікшені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Обструкцияны жою мақсатында басқа өт жолдарын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жолдарының сынық бөлшектерін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өт жолдарын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өт жолдарына қарапайым тігіс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Холедохопластика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өт жолдарын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қабы жырығын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жолдарының басқа жыланкөздерін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қабы анастомозын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Аппендэктомия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аппендэктомия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Аппендикулярлы абцесс дренажы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Аппендикостомия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Аппендикулярлы жыланкөзді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Кесу арқылы және протез көмегімен ойықжараны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 транспозициясы арқылы асқазанның жартылай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айналма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ішекті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ішекті жергілікті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Ұлтабардың зақымданған жерін бұзудың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 тінін немесе зақымданған бөлігін жергілікті кесу, ұлтабардан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ішектің зақымданған бөлігін бұзудың басқа түрлері, ұлтабардан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сегментінің бөлінуі, басқасы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 сегментінің бөлінуі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ішектің көптік сегменттік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ішектің жартылай резекциясының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ішектің толық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 анастомозы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сынығына аш ішек анастомозы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 бөлігінің резекциясы, инвагинационды илеоасцедоанастомоз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 экстериоризациясы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сыртына шығарылған жуан ішек сегментінің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Илеостомия, басқаша дәлденбеген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Уақытша илеостомия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Тұтқыр илеостомия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Тұрақты илеостомияның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Басқаша анықталмаған ішек фиксациясы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қуысына аш ішекті фиксациялау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ішектің басқа фиксациясы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 жырығын тігіп тастау, ұлтабардан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 жыланкөзін жабу, ұлтабардан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 анастомозын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Анустық тоқтамау кезінде аш ішек трансплантациясы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ішекті жергілікті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 тінін немесе зақымданған бөлігін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ішектің зақымданған бөлігін бұзудың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 сегментінің бөлінуі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ішектің жартылай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ішектің көптік сегменттік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Тифлэктомия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Оң жақ гемиколэктомиясы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 ішектің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 жақ гемиколэктомиясы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Сигма тәрізді ішекті (Гартман)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ішектің басқа жартылай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 анастомозы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ішектегі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 экстериоризациясы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сыртына шығарылған жуан ішек сегментінің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қуысына жуан ішекті фиксациялау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ішектің басқа фиксациясы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 жырығын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 жыланкөзін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Сына тәріздес тоқ ішектің миотомиясы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 ішек басқа сегменттерінің миотомиясы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Трансакральды ректосигмоидэктомия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Колостомия,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Уақытша колостомия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Тұрақты колостомия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Колостома тұсындағы жарықты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 стомасының басқа тексерісі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стомасын жабу,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 стомасын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 анастомозын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Проктостомия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ішектегі, тоқ ішектің ректосигмоиндті бөлігіндегі және параректальды тіндегі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Проктостоманы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Ректоректостомия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Түсіп қалудан кейін тік ішекті түзеу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жырығын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Проктотомия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Трансабдоминальды ректороманоскопия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тінін немесе зақымданған бөлігін жергілікті кесу немесе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шырышты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Тікішектің басқа төмен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іш-бұтаралық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іш-бұтаралық ашық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іш-бұтаралық басқа резекциялары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резекциясының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алдыңғы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алдыңғы резекциясының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артқы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Дюгамель тік ішегінің резекциясы (іш-бұтаралық төменгі)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резекциясының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толық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жыртық жарақатын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басқа жыланкөзін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Абдоминальды проктопексия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Проктопексияның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ішектегі басқа қалпына келтіруші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Трансанальды эндоректальды проктопластика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сагитальды және алдыңғы сагитальды аноректопластика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құрылымын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Аноректальды миэктомия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Паректальды жыланкөзді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анастомозы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Анусты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Анус жырығын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Анустық серкляж</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Анустық сфинктер кезіндегі басқа қалпына келтіруші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ішектегі басқа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Анустық далданы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Диафрагманың тінін немесе зақымданған бөлігін кесіп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Диафрагма жырығын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Диафрагма жыланкөзін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 кесу,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Тарылу көздерін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тарылуын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Лапаротомия, эхинококкэктомия, капитонаж</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шарпы қабын дренаждау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қабырғасындағы және ішпердедегі басқа қалпына келтіруші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Жарықтардың басқа түрлерін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қабырғасын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 абцессін дренаждау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Диагностикалық лапаратомия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Жақындағы лапаратомияның орнында релапаратомия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лапаротомия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Перитонеальды лаваж</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қабырғасы немесе кіндік тінін немесе зақымданған бөлігін кесу немесе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 тінін кесу немесе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Лапаротомия, тарылуды жою (резекция, стома немесе анастомоз), висцеролиз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Перитонеалды жабыспаларды басқа жолмен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қабырғасына және ішпердесіне тігіс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қабырғасындағы операциялан кейінгі тігістердің ашылған жерлеріне қайтадан тігіс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қабырғасының түйіршіктелген жарақатына тігістерді кешіктіріп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қабырғасын тігіп тастаудың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Ішпердені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Алдыңғы құрсақ қабырғасының бітіспеуін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қабырғасындағы қалпына келтіруші манипуляциялардың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қуысынан бөгде затты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Тері-құрсақтық жыланкөзді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Құрсақ-тамырлы шунт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Ішпердені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Тілдегі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 жырығын қалпына келтіретін операцияны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ашық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Асқазандағы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ішекке жасалатын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стомасын тексеру, басқаша дәлденбеген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 стомасын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 стомасын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ішектегі интраабдоминальды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ішектегі интраабдоминальды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ашық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ашық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тері асты аспирациясы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өзегінің және өт қабының ашық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жолдарындағы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Конкрементті алып тастау үшін жалпы өт жолын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обструкцияны жою үшін жалпы өт жолын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Холецистостомияны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Көкбауырдағы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 тінін немесе басқа зақымданған бөлігін бұзудың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Эзофагоэктомия, басқаша дәлденбеген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анастомозы,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 қалпына келтіруші басқа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Ішектегі интраабдоминальды манипуляциялар,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Құрт тәрізді өсіндідегі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Бауырдағы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 басқа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Бауырдағы басқа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қабы анастомозының басқа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жолы анастомозының басқа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жолдарын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өт жолдарын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жолдарындағы және Одди сфинктердегі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жолдарындағы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Ішпердедегі қалпына келтіруші манипуляциялардың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Шарпыға басқа қалпына келтіруші операциялар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Шажырқайдағы қалпына келтіруші манипуляциялардың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Бүйректегі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Нефролитотомия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Фрагменттеусіз тері асты (перкутандық) нефролитотрипсиясын, нефролитолапаксиясын және нефростомиясын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Нефротомия, нефростомия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Бүйректегі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тінін немесе зақымданған бөлігін жергілікті кесудің немесе бұзудың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Жартылай нефрэктомия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нефрэктомия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Нефроуретерэктомия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тас ауыруының салдарынан бүйрек бырысуы кезінде қайталама нефрэктомия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Қалған (жалғыз) бүйректің нефрэктомиясы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Трансплантацияланған немесе күшпен тартып алынған бүйректі сылып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жақты нефрэктомия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аутотрансплантациясы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бүйрек трансплантациясы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Нефропексия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Бүйректегі басқа қалпына келтіруші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жырығын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Нефростомияны және пиелостомияны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басқа жыланкөзін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қоретендіруші аяқшасының бұралуын азайту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 тәріздес бүйректің истмотомиясы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анастомозы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Бүйректегі басқа қалпына келтіруші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Бүйректегі басқа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декапсуляциясы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Механикалық бүйректің имплантациясы немесе ауыстырылуы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Механикалық бүйректі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несеп анастомозын жасау, басқасы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жанындағы немесе несептамыр жанындағы тіндерді кесудің басқа жолдары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Пиелотомия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Пиелостомия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Пиелотомия және пиелостомия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Несептамырдағы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Несепағардан және бүйрек түбекшесінен обструкцияны трансуретральдық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Несептамырдың ашық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Несептамырдағы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Несептамырлы-ішекті анастомозды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анастомоз немесе несептамырды шунттау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саңылаулы жабыспаларды эндоскопиялық жолмен кесу және несептамырдың балонды дилитациясы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 жырығын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Несептамырдың басқа жыланкөзін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Несептамырдан лигатураны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Несептамырды басқа жолмен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Несептамырдағы басқа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Несептамырдың электронды стимуляторын имплантациялау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Несептамырдың электронды стимуляторын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Несептамырдың электронды стимуляторын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Несептамырды таңу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ішперделі фиброз бойынша несептамырды босату немесе репозициялау арқылы уретеролиз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жанындағы немесе несептамыр жанындағы жабыспалардың басқа лизисі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Несептамырлы-қуықты анастомоздың пликациясы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жолының жабық эндоскопиялық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Уретрэктомия,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уретерэктомия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асты несеп илиостомиясы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Уретерокутанеостомия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Уретерокутанеостомияны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тері уретростомиясын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тері уретростомиясын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Трансуретероуретеростомия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Уретеростомияны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Уретеропексия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жолындағы басқа қалпына келтіруші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жолы жарығын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Уретрестомияны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жолының басқа жыланкөзін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жолының реанастомозы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Хольцов (Русаков) бойынша несеп жолының 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жолын басқа жолмен қайта құру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Уретральды меатопластика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жолын басқа жолмен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жолдарындағы және периуретральды тіндердегі басқа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 жанындағы тінді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 жанындағы тінді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жолдарындағы және несептамыр жанындағы тіндердегі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шығару жолдарына басқа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Ретропубитальды уретральды асып қою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Парауретральды асып қою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жолының еркектік жағының трансуретральды баллонды дилатациясы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Ішекке зәрдің бөлінуі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Уретероцистонеостомия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 кесу арқылы ішкі саңылаулы жабыспалардың лизисі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цистотомия және цистостомия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қасағаүстілік цистомия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цистомия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везикостомия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Везикостомия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Везикостомияны жабуды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жабық (трансуретральды)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ашық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тінін трануретральды кесу немесе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мойыншығы склерозының трансуретральды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саңылауішілік жабыспаларын трансуретральдық жолмен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тінін трануретральды кесу немесе бұзудың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Қуықтағы басқа қалпына келштіруші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жүрісін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тінін немесе зақымданған бөлігін ашық кесу немесе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резекциясы, Брикер бойынша илеокондуит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жасалуының плазмалық трансуретральды вапоризациясы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Уретрэктомиямен түбегейлі цистэктомия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Лимфодиссекциямен түбегейлі цистэктомия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Простатаның гемирезекциямен түбегейлі цистэктомиясы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толық цистэктомия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жырығын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Цистостомияны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немесе ішектің жыланкөзін сылып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басқа жыланкөзін сылып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Әйелдерде несеп тоқтамауы кезіндегі цистоцервикопексия, Цистоуретропластика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экстрофиясын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 қайта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басқа анастомозы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 қалпына келтіруші басқа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Қуықтағы басқа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лейкоплакиясының плазмалық трансуретральды вапоризациясы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мойнағындағы обструкцияны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Қуықтан қан кетуді тоқтату (операциядан кейін)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электронды стимуляторын имплантациялау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электронды стимуляторын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электронды стимуляторын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Жасанды несеп сфинктерін имплантациялау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Перивезикалды жабыспалардың лизисі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Перивезикалды тіндерді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 жанындағы немесе перивезикалды тіннің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жанындағы тіндердегі, перивезикалды тіндердегі және ішперде артындағы кеңістіктегі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Қасағаүстілік (уретровезикалды) асып қоюдың операциясы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Уретровезикалды асып қою мақсатында көтерілетін бұлшық еттегі манипуляция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Стресс кезіндегі несеп тоқтамауын жоюдың басқа тәсілдері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жанындағы және перивезикалды тінді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жанындағы және перивезикалды тіндегі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Жабық (тері асты) (ине арқылы) биопсия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мойнағының акушерлік жырығын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Гипоспадияны немесе эписпадияны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Ұрықтық көбікшені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Ұрықтық көбікшені тілу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Ұрықтық көбікшедегі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Ұма жыланкөзін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 қабығының зықымданған бөлігін кесу, гидроцеледен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Ұмадағы және қынап қабындағы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Аталықбезді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Аталықбездің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Аталық бездің ашық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Аталық безіндегі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Аталық безінің зақымданған бөлігін кесу немесе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операция кезінде екі аталық безді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Қалған аталық безді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Орхидопексия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орхидопексия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Аталық без жырығын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Аталық бездегі басқа қалпына келтіруші операциялар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Тестикулярлы протез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Аталық бездегі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Аталық без қосалқысын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Енбаудың және аталық без қосалқысының жырығын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Енбаудың трансплантациясы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Енбаудағы және аталық без қосалқысындағы басқа қалпына келтіруші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Енбаудағы және аталық без қосалқысындағы жырықты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Хирургиялық жолмен бөлінген ұрықты қайтадан құру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Эпидидимовазостомия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Ұрықтық жол қалқанын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Енбаудағы және аталық без қосалқысындағы басқа қалпына келтіруші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Эпидидимотомия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Енбауды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Енбау жабыспаларының лизисі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Ұрықтық жолға қалқа,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Енбаудағы, аталық без қосалқысындағы, ұрықтық жолдағы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мүшенің зақымданған бөлігін жергілікті кесу немесе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мүшенің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мүшенің майысқан жерін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мүшені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мүшені қайта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мүшенің реимплантациясы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мүшедегі басқа қалпына келтіруші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мүшені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мүшенің үлкеймейтін протезін енгізу немесе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мүшенің ішкі протезін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мүшені үлкейтетін протезін енгізу немесе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Еркектік безді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безінің ашық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безінің жанында орналасқан тін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безіндегі және еркек безі жанында орналасқан тіндердегі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Трансуретральды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Трансуретральды (ультрадыбыстық) простатэктомия (tulip)</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Еркектік бездің қатерсіз гиперплазиясының трансуретралды энуклиациясы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Еркектік бездің зарарсыз гиперлазиясының трансуретралды резекциясы (монополярлы ілгекпен)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асты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Ретропубитальды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Түбегейлі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безінің зақымданған бөлігін жергілікті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Бұтара простатэктомиясы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безі жанындағы тінді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безі жанындағы тінді тілу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безін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безінен қан кетуді (операциядан кейін) тоқтату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безіндегі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Пейрони ауыруы кезіндегні жыныс мүшесінің қисаюын микрохирургиялық түзету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жақты шап лимфодиссекциямен (дюкен операциясы) толықтай пенэктомия (жыныс мүшесінің эмаскуляциясы, экстирпациясы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мойынының тінін немесе зақымданған бөлігін кесудің немесе бұзудың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мойынының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мойынындағы жырықты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мойнағындағы жыланкөзді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мойнағындағы басқа қалпына келтіруші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Кульдотомия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Облитерация және қынапты толығымен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 жасау және қайта құру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 қайта құру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 жырыған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Колоқынапты жыланкөзді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Ректоқынапты жыланкөзді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энтроқынапты жыланкөзді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басқа жыланкөзін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 іліп қою және бекіту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 қалпына келтіруші басқа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Түбегейлі вульвэктомия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жақты вульвэктомия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жақты вульвэктомия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Сарпай немес бұтара жырығын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Сарпай немесе бұтара жыланкөзін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Сарпайдағы және бұтарадағы басқа қалпына келтіруші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мойнағының акушерлік жырығын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Бұтараның акушерлік гематомасының эвакуациясы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 немесе сарпайдың акушерлік гематомасының эвакуациясы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Овариотомия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аспирациялық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Анабезінің тінін немесе зақымданған бөлігін жергілікті кесу немесе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Анабезі жылауығының марсупиализациясы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сына тәрізді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 жергілікті кесудің немесе бұзудың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жақты овариэктомия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Қосалқыны басқа біржақты жолмен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жақты сальпингоовариэктомия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бір жақты сальпинго-қосалқы алып тастаулар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Овариоэктомия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операция кезінде екі анабезді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Қалған анабезді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операция кезінде екі анабезді және түтікшелерді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 және түтіткшені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 қарапайым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реимплантациясы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өсінділерінің 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Анабезіндегі басқа қалпына келтіруші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 және жатыр түтікшесі жабыспаларының лизисі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 жыланкөзін қолмен перфорациялау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денервациясы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бұралып кетуін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Сальпинготомия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Сальпингостомия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түтікшелерін басқа екі жақты легирлеу және ұсақтау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түтікшелерін басқа екі жақты легирлеу және ұсақтау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түтікшелерін басқа екі жақты бұзу және окклюзия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бір жақты сальпингэктомия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операция кезінде екі жатыр түтікшелерін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Қалған жатыр түтікшесін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түтікшесінің зақымданған бөлігін кесу немесе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Түтіктегі жүктілікті алып тастау арқылы сальпингэктомия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жақты жартылай сальпингэктомия,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жартылай сальпингэктомия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түтікшесін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түтікшесін қарапайым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Сальпинго-оофоростомия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Сальпинго-сальпингостомия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Сальпинго-утеростомия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түтікшесіндегі басқа қалпына келтіруші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түтікшелеріндегі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түтікшесінің бір жақты бұзылуы немесе окклюзиясы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түтікшесінің протезінің имплантациясы немесе ауыстырылуы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түтікшесінің протезін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қабырғасына жатыр түтікшесінің бос шетін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Жатырішілік жабыспаның қиылысуы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ішекті-қынапты қуыстың зақымданған бөлігін кесу немесе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Жатырдан тыс, түтікшеден тыс жүктілікті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Гистеротомия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туа біткен далдасын кесу немесе тілу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зақымданған бөлігін кесудің немесе бұзудың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эвицерациясы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Босанғаннан және аборттан кейін жатыр дилятацисы және кюретажы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Интерпозиция операциясы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 іліп қоюдың басқа тәсілдері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Жатырдағы және оны сүйеп тұратын құрылымдардағы басқа қалпына келтіруші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парацервикальдық денервациясы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жыланкөзін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Жатырдағы басқа қалпына келтіруші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Жатырды қыру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 сүйеп тұратын құрылымдардағы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Жатырдағы және жатыр мойнағындағы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және анықталмаған абдоминалдық гистерэктомиялар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толық абдоминальды экстирпациясы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және анықталмаған толық абдоминалды гистэроктомия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қынаптық экстирпациясы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қынаптық гистерэктомия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IV типтегі түбегейлі абдоминалды гистерэктомия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 типтегі түбегейлі гистерэктомия (алдыңғы, артқы, толық)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және анықталмаған түбегейлі абдоминалдық гистерэктомиялар (Вертгейм операциясы)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түбегейлі қынаптық экстирпациясы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ерекшеленбеген түбегейлі қынаптық гистерэктомиялар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мықын артерияларны таңу арқылы жатыр экстирпациясын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басқа және анықталмаған экстирпациясы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жырығын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денесенің бар акушерлік жырыған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айналуын хирургиялық жолмен түзету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(сальпингтік-) оофорэктомия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кистэктомия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лапароскопиялық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Анабездегі басқа лапароскопиялық диагностикалық емшаралар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жақты лапароскопиялық сальпинг-қосалқы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операция кезінде екі анабезді лапароскопиялық сылып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операция кезінде екі анабезді және түтікшелерді лапароскопиялық сылып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лапароскопиялық реимплантациясы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 және жатыр түтікшесі жабыспаларының лапароскопиялық лизисі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түтікшелерінің екі жақты эндоскопиялық бұзылуы немесе окклюзиясы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түтікшелерін екі жақты эндоскопиялық таңу және кесіп өту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түтікшелерін екі жақты эндоскопиялық бұзу және окклюзия жасаудың басқа жолдары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қынап үсті лапароскопиялық экстирпациясы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абдоминальды лапароскопиялық гистероэктомия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Түбегейлі лапароскопиялық қынапты гистероэктомия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аспирациясы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түтікшелеріндегі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түтікшелеріндегі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ашық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Жатырдағы және оны сүйеп тұрған құрылымдардағы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созылмалы айналуын қынапты түрде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Мойнақты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мойнағына еніп кеткен басқа бөгде затты алып тастау (серкляж материалдарынан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ішекті-қынапты қуыстың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ішекті-қынапты қуыстағы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Әйелдердің сыртқы жыныстық мүшелеріндегі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 жеңілдету үшін ұрыққа жасалған операция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ішіндегі ұрыққа басқа диагностикалық манипуляциялар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Магистральдік буындардағы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Аортаны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шунт немесе тамырлы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Аортальді-бүйір-сандық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Аневризманы клиптеу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резекциясы алдында жаға тамыр тарамдарының эндоваскулярлы эмболизациясы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Коронарлық артерияларға тромболитикалық заттарды құю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Коронарлық тамырларға дәрілік затсыз стентті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 эндартерэктомиясы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Дәстүрлі кесарь тілігі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 цервикальды кесарь тілігі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Ішпердеден тыс кесарь тілігі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Типі анықталған басқа кесарь тілігі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тоқтату мақсатында гистеротомия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Типі анықталмаған басқа кесарь тілігі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бар акушерлік жырығын тігіп тастау,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бар жатыр жырығын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бар акушерлік жырығын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бар басқа акушерлік жырығын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Акушерлік қышқаш</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Үзын акушерлік қышқаш</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Эпизиотомиясы бар акушерлік қышқаш</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Қуыстық акушерлік қышқаш</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шеті арқылы ұрықты 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басына қышқашты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 алудың вакуумы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құрылғылардың көмегімен жүретін босану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Көрсетілмеген басқа араласулар арқылы жүргізілетін босану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кезіндегі амниотомия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Амниотомия көмегімен босанудың индукциясы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амниотомия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Босанудың басқа индукциясы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Ары қарай ұрықты алуды қажет ететін ұрықтың ішкі дәстүрлі аяғына бұрылуы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Эпизиотомия, эпизиоррафия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айналу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Босандыру мақсатында симфизотомия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Босануға көмек бойынша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Ұрықтағы және амниотикалық қабықтағы басқа қынапішілік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Қолмен алу, бала жолдасының немесе бала жолдасының кешігіп шыққан бөлігінің шығуы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қуысын қолмен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Акушериялық қышқаштарды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бассүйегінің секвестрэктомиясы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сүйегінің зақымданған бөлігін жергілікті кесіп тастау немесе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жақсүйек тұсындағы остеоэктомия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бассүйегінің басқа сүйек тұсындағы остеоэктомиясы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бассүйегінің сүйегін кесіп тастау және қайта құру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жақсүйегін басқа толық кесіп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жақсүйегін басқа қайта құру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бассүйегінің басқа сүйегін бір мезетте қайта құру арқылы толық кесіп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бассүйегінің басқа сүйегін толық кесіп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Самай-төменгі жақсүйегінің артропластикасы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жақсүйегінің тарамдарының жабық сүйек пластикасы (остеотомия)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жақсүйегінің тарамдарының ашық сүйек пластикасы (остеотомия)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жақсүйек денесінің сүйек пластикасы (остеотомия)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жақсүйектегі басқа ортогнатикалық хирургия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жақсүйектің сегменттік остеотомиясы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жақсүйектің толық сүйек пластикасы (остеотомия)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бассүйегіне басқа қалпына келтіруші операциялар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Сынған бет сүйегін ашық орнына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жақсүйегінің сынған сүйегін ашық орнына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жақсүйегінің сынған сүйегінің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бассүйегінің сынған сүйегін ашық орнына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трансплантанты арқылы бет бассүйегі сүйектерінің 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бассүйегіне синтетикалық имплантант қондыру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Самай-төменгі жақсүйектік буын шығуын ашық орнына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 сүйегінен ішкі бекітуші қондырғыны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 реваскуляризациялау мақсатында басқа шунттарды қолдану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 имплантатының көмегімен жүректің реваскуляризациясы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 қолдаудың сыртқы бивентрикулярлық жүйесін имплантациялау немесе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қосалқы жүрек жүейсні немесе құрылғысын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бұлшықетіне жататын басқа құрылымдардағы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Перикардэктомия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Ырғақтың уақытша трансвенозды жүргізушісін орнату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бұғана және көкірек қуысының (қабырға және төс) сүйектерінің секвестрэктомиясы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бұғана және көкірек қуысының (қабырға және төс) сүйектерін бөлусіз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бұғана және көкірек қуысының (қабырға және төс) сүйектерінің сына тәріздес остеотомиясы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бұғана және көкірек қуысының (қабырға және төс) сүйектері қиылысуының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бұғана және көкірек қуысының (қабырға және төс) сүйектерінің тінін немесе зақымданған бөлігін жергілікті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үшін жауырын, бұғана және көкірек қуысының (қабырға және төс) сүйектерінің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бұғана және көкірек қуысының (қабырға және төс) сүйектерін басқа жартылай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бұғана және көкірек қуысының (қабырға және төс) сүйектерін толық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бұғана және көкірек қуысының (қабырға және төс) сүйектеріне сыртқы бекітуші құрылғына пайдалану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бұғана және көкірек қуысының (қабырға және төс) сүйектерін басқа жолмен қалпына келтіруші және пластикалық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бұғана және көкірек қуысының (қабырға және төс) сүйектерінің остеоклазиясы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жауырын, бұғана және көкірек қуысының (қабырға және төс) сүйектеріндегі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сүйегінің секвестрэктомиясы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Бөлусіз сан сүйектерін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сүйегінің сына тәрізді остеотомиясы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 қиылысуының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сүйегінің тінін немесе зақымданған бөлігін жергілікті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үшін сан сүйегін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сүйегін басқа жартылай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сүйегін толық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сүйегіне сыртқы бекітуші құрылғыны пайдалану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сүйегін қысқарту үшін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сүйегін ұзарту үшін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сүйегін қалпына келтіруші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Сынықтың репозициясысыз сан сүйегін ішкі бекіту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сүйегінің остеоклазиясы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 эпифазы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 эпифазы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 шығуының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буынының шығуын ашық орнына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буынының эндопротезін алып тастау мақсатында артротомия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буынының басқа артротомиясы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Буынның артроскопиялық синовэктомиясы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Шандырларды, сіңірлерді, апоневрозды артроскопиялық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Буындардың қапшықтық-байламдық құрылыстарының артроскопиялық 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Буындардың қапшықтық-байламдық құрылыстарының артроскопиялық 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буынының артроскопиясы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Буындардың қапшықтық-байламдық құрылыстарының артроскопиялық 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 сіңірлерінің, шеміршегінің, буын қаптамасының қиылысуы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буынының синовэктомиясы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буынының зақымданған бөлігін жергілікті кесудің немесе бұзудың басқа жолдары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буынын кесудің басқа жолдары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бұлшық етінің тенотомиясы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Төрт буынды бұлшық еттің 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сүйегінің секвестрэктомиясы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сүйектерінің секвестрэктомиясы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тобығының секвестрэктомиясы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және кіші жіліншілік сүйектерінің секвестрэктомиясы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Бөлусіз иық сүйегін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 бөлусіз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тобығын бөлусіз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жіліншік сүйкті және кіші жіліншік сүйекті бөлусіз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сүйектерінің реваскуляриздік остеотрепенациясы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сүйегінің сына тәріздес остеотомиясы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сүйектерінің сына тәріздес остеотомиясы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тобығының сына тәріздес остеотомиясы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жіліншілік және кіші жіліншілік сүйектің сына тәріздес остеотомиясы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 қиылысуының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 қиылысуының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 сүйектері қиылысуының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жіліншілік және кіші жіліншілік сүйектері қиылысуының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Жұмсақ тіндерді түзету және артродез арқылы бурсэктомия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сүйектерінің тінін немесе зақымданған бөлігін жергілікті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сүйектерінің тінін немесе зақымданған бөлігін жергілікті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 сүйектерінің тінін немесе зақымданған бөлігін жергілікті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жіліншілік және кіші жіліншілік сүйектерінің тінін немесе зақымданған бөлігін жергілікті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үшін иық сүйектерін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үшін иық және білек сүйегін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үшін білезік және алақан сүйегін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үшін тізе тобығы сүйегін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үшін үлкен жіліншілік және кіші жіліншілік сүйектерін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 басқа жолмен жартылай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 басқа жолмен жартылай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 сүйектерін басқа жолмен жартылай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жіліншілік және кіші жіліншілік сүйектерін басқа жолмен жартылай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сүйектерін толық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сүйегін толық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 сүйектерін толық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жіліншілік және кіші жіліншілік сүйектерін толық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сүйегінің сүйек имплантанты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сүйегіне сыртқы бекітуші құрылғына пайдалану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сүйектеріне сыртқы бекітуші құрылғына пайдалану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 сүйектеріне сыртқы бекітуші құрылғына пайдалану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жіліншілік және кіші жіліншілік сүйектеріне сыртқы бекітуші құрылғына пайдалану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 қысқарту үшін жасалатын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 қысқарту үшін жасалатын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жіліншілік және кіші жіліншілік сүйектерін қысқарту үшін жасалатын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 ұзарту үшін жасалатын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 ұзарту үшін жасалатын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жіліншілік және кіші жіліншілік сүйектерін ұзарту үшін жасалатын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сүйектерін басқа жолмен қалпына келтіруші және пластикалық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Сынықты орнына салмай иық сүйегін ішкі бекіту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Сынықты орнына салмай иық және білек сүйегін ішкі бекіту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Сынықты орнына салмай тізе тобығы сүйегін ішкі бекіту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Сынықты орнына салмай үлкен жіліншілік және кіші жіліншілік сүйегін ішкі бекіту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сүйегінің остеоклазиясы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жіне білек сүйектерінің остеоклазиясы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тобығының остеоклазиясы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жіліншілік және кіші жіліншілік сүйектерінің остеоклазиясы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сүйегінің эпифиз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эпифиз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және кіші жіліншілік сүйектерінің эпифиз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буынының шығуын ашық орнына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Білекті ашық орнына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шығуын ашық орнына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буындарының эндопротезін алу мақсатында артротомия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буынының эндопротезін алып тастау мақсатында артротомия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буындарының эндопротезін алу мақсатында артротомия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буындарының басқа артротомиясы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буынының басқа артротомиясы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буындарының басқа артротомиясы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буындарының басқа артротомиясы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Менисктің артроскопиялық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 қаптамасының, сіңірдің және иық буыны шеміршегінің қиылысуы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 буын қаптамасының, сіңірлерінің, шеміршегінің қиылысуы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буын қаптамасының, тамырының, шеміршегінің қиылысуы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 қаптамасының, сіңірдің және табан жіліншілік шеміршегінің қиылысуы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менискін резекциялау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буынының синовэктомиясы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буынының синовэктомиясы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синовэктомиясы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буынының зақымданған бөлігін жергілікті кесудің немесе бұзудың басқа жолдары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буынының зақымданған бөлігін жергілікті кесудің және бұзудың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зақымданған бөлігін жергілікті кесудің немесе бұзудың басқа жолдары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 кесудің басқа жолдары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буындарын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буының кесудің басқа жолдары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мезетте бес манипуляция жүргізу арқылы тізені қалпына келтіру (медиалды менисктті сылып тастау, медиалды коллатеральды сіңірді қалпына келтіру, vast)</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мезетте үш манипуляция жүргізу арқылы тізені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тобығын тұрақтандыру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Крест тәрізді сіңірлерді қалпына келтірудің басқа тәсілдері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Коллотеральды сіңірлерді қалпына келтірудің басқа тәсілдері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буындарын қалпына келтірудің басқа тәсілдері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жіліншілік буынды қалпына келтірудің басқа тәсілдері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буынының қайта шығуын дұрыстау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 басқа жолмен дұрыстау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буынын басқа жолмен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буын капсуласын және сіңірлерін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 капсуласын, сіңірді және аяқ шеміршегін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буынының ауыстырылуын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Иықтың айналмалы манжетін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және алақан сүйектерінің секвестрэктомиясы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және табан сүйектерінің секвестрэктомиясы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және алақан сүйектерін бөлусіз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және табан сүйектерін бөлусіз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және алақан сүйектерінің сына тәріздес остеотомиясы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және табан сүйегінің сына тәріздес остеотомиясы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сүйектердің сына тәріздес остеотомиясы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және алақан сүйектері қиылысуының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және табан сүйектері қиылысуының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Тінді түзету арқылы және бірінші табан сүйегінің остеотомиясы арқылы бурсэктомия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сүйектерін кесудің, тұтастырудың және түзетудің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тінін немесе зақымданған бөлігін жергілікті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және табан сүйектерінің тінін немесе зақымданған бөлігін жергілікті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үшін табанға дейін және табан сүйегін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және алақан сүйегін жартылай кесудің басқа жолы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және табан сүйектерін басқа жолмен жартылай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 толық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және табан сүйегін толық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 және алақан сүйектеріне сыртқы бекітуші құрылғыны пайдалану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және алақан сүйектерін қысқарту үшін жасалатын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және табан сүйектерін қысқарту үшін жасалатын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және алақан сүйектерін ұзарту үшін жасалатын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 және табан сүйектерін ұзарту үшін жасалатын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және алақан сүйектерін басқа жолмен қалпына келтіруші және пластикалық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 және табан сүйектерін басқа жолмен қалпына келтіруші және пластикалық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және алақан сүйектерінің остеоклазиясы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және табан сүйектерінің остеоклазиясы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 буын шығуының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буынын ашық орнына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буынының шығуын ашық орнына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саусақтарының саусақаралық буындарын және табанға дейінгі және табан саусақтарының буындарын ашық орнына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сүйектерінің эндопротезін алып тастау мақсатында артротомия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саусақтарының саусақаралық буындарының эндопротезін алып тастау мақсатында артротомия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жіліншілік буындарының эндопротезін алу мақсатында артротомия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табан саусақтарының және саусақаралық буындарының эндопротезін алып тастау мақсатында артротомия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буынының синовэктомиясы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және саусақ буынының синовэктомиясы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жіліншілік буынының синовэктомиясы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және саусақ буынының синовэктомиясы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Табанның саусақаралық және саусақ буындарын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Имплантантсыз аяқ саусақаралық және саусақ буындарының артропластикасын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Имплантантсыз қол саусақаралық және саусақ буындарының артропластикасын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Білезіктің, саусақтардың, қолдың буындарын қалпына келтірудің басқа әдістері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және табанның буындарын немесе буын капсуласын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 жыланкөзін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буындарының миомиясы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буындарының бурсэктомиясы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үшін қол буынының сіңірлерін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буындарының басқа тенонэктомиясы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үшін қол буынының бұлшық еттерін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буындарының басқа фасцеэктомиясы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буындарының басқа миэктомиясы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буындарының жұмсақ тіндерін кесудің басқа жолдары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 бүгетін бұлшық етті кешіктіріп тігу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буындарының басқа сіңірін кешіктіріп тігу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 бүгетін басқа бұлшық етті кешіктіріп тігу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буындарының сіңірін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буындарының сіңірін бекіту орнын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бұлшық етінің немесе сіңірінің ұзындығын өзгертетін басқа тәсілдер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буынының сіңірлері трансплантациясының және орын ауыстырылуының басқа тәсілдері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буындарының сіңірін транспозициялаудың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буынының бұлшық еттері трансплантациясының және орын ауыстырылуының басқа тәсілдері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бұлшық етін транспозициялаудың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үлкен саусағының тамырларына және қан тамырларына операция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үлкен саусағын басқа жолмен қайта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 немесе шандыр трансплантантын пайдалану арқылы қол буындарында пластикалық манипуляциялар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трансплантант немесе имплантан пайдалану арқылы қол буындарында пластикалық манипуляциялар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саусақтан басқа қол саусақтарының орнын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Жарылған қол буындарын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Макродактилияны түзету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Балға тәріздес саусақты түзету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тенодезінің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тенопластикасының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майтабандыққа Зацепин бойынша операция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Синдактилияны түзету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бурсэктомия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тенотомия (қол буындарынан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Трансплантант үшін сіңірді кесу (қол буындарынан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Тенонэктомияның басқа түрлері (қол буындарынан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Трансплантант үшін сіңірді кесу (қол буындарынан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Сіңірді кешіктіріп тігу (қол буындарынан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Сіңірді тігіп тастаудың басқа түрлері (қол буындарынан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Сіңірдің орнын ауыстыру (қол буындарынан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Сіңірді бекіту орнын артқа ауыстыру (қол буындарынан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 реимлантациясы (қол буындарынан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еттің реимплантациясы (қол буындарынан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Сіңірдің басқа транстпозициясы (қол буындарынан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еттің басқа транспозициясы (қол буындарынан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 трансплантанты (қол буындарынан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 немесе шандыр трансплантанты (қол буындарынан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Сіңірді тартуды түзету (қол буындарынан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 немесе сіңір ұзындығын өзгертудің басқа тәсілдері (қол буындарынан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Сіңірдегі басқа пластикалық манипуляциялар (қол буындарынан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Шандырдағы басқа пластикалық манипуляциялар (қол буындарынан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Қаңқалық бұлшық еттердің стимуляторын енгізу немесе ауыстыру (қол буындарынан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Қаңқалық бұлшық еттердің стимуляторын алып тастау (қол буындарынан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еттегі, сіңірдегі, шандырдағы және синовиалды қаптағы басқа манипуляциялар (қол буындарынан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Өзге сүйектерді транспланттау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сіңірінің реимплантациясы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бұлшық етінің реимплантациясы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Эндопротездеу арқылы органдарды сақтау үшін жасалатын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Аяқ-қолдың басқа қайта имплантациясы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имплантациясы немесе протезы,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протезін имплантациялау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протезін имплантациялау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Қылқанаралық құрылғыны имплантациялау және қайта орнату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Педикулярлы винт негізінде жасалған динамикалық тұрақтандырушы жүйенің имплантациясы және қайта орнатылуы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Буындық қайта орнатылатын құрылғылардың имплантациясы және қайта орнатылуы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Жіліншілік буынын толық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 жартылай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Бұлшықетті алмастыру немесе трансплаттау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Жіліншік пен жіліншіктабан буынының қайта имплантациясы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саусағының ампутациясы және дезартикуляциясы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үлкен саусағының ампутациясы және дезартикуляциясы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Білезіктің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 буынының дезартикуляциясы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буынының дезартикуляциясы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сүйегінің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буынының дезартикуляциясы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Интерторакокапсулярлы ампутация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саусағының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жіліншілік буынының дезартикуляциясы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және кіші жіліншілік сүйектерінің тобығын қоса, табан жіліншілік буынының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тізе буынының басқа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дезартикуляциясы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тізе буынының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буынының дезартикуляциясы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Құрсақ-жамбас ампутациясы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Жіліншілік буынының артродезы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жақты артродез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Буындалудың артродезы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Бір-бірімен бітіскен сүйектердің артродезы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және табан буындарының артродезы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саусақтары буындарының артродезы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Табанның басқа артродезы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буынының артродезы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артродезы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буынының артродезы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артродезы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буындарының артродезы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 буынының артродезы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Саусақ буындарының артродезы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Саусақаралық буындарының артродезы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бассүйегінің сіңірлері мен сүйектеріндегі өзге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үлкен саусағының бурситін түзету немесе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Балға тәрізді аяқ саусағын түзету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Тырнақ тәрізді аяқ саусағын түзету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 басқа жолмен қалпына келтіруші және пластикалық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 сүйектерін басқа жолмен қалпына келтіруші және пластикалық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жіліншілік және кіші жіліншілік сүйектерін басқа жолмен қалпына келтіруші және пластикалық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Сүйекті өсіретін стимуляторды енгізу, орналасуы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 өсіретін стимуляторды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 өсіретін стимуляторды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және алақан сүйектерін өсіретін стимуляторды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сүйегін өсіретін стимулятор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тобығын өсіретін стимуляторды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және кіші жіліншілік сүйектерін өсіретін стимуляторды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және табан сүйектерін өсіретін стимуляторды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 өсіретін стимуляторды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Сызганов-Ткаченко бойынша сүйекішілік тазарту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сүйек ашық сынығының жерін хирургиялық жолмен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буындарындағы басқа пластикалық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 қынабын тексеру (қол буындарынан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Ампутацияланған сынықты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Қылқанаралық құрылғыны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Педикулярлы винт негізінде жасалған динамикалық тұрақтандырушы жүйені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Буындық қайта орнатылатын құрылғыларды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имплантацияланатын инфузиялық сорғышты енгізу, түтікше құрылғыларынан басқа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бассүйегінің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сүйектің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бұғана және көкірек қуысының (қабырға және төс) сүйектерінің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сүйегінің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сүйектерінің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сүйегінің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жіліншік және кіші жіліншік сүйектерінің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иық сүйектеріндегі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иық және білек сүйектеріндегі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білезік және алақан сүйектеріндегі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жамбас сүйектеріндегі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тізе тобығы сүйектеріндегі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үлкен жіліншілік және кіші жіліншілік сүйектеріндегі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табанға дейінгі және табан сүйектеріндегі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Сынған альвеолдық өсімдерді ашық орнына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сүйегінің эпифиз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эпифиз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және кіші жіліншілік сүйектерінің эпифиз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 шығуының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 шығуының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жіліншілік буыны шығуының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және саусақ буыны шығуының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бассүйегінің басқа сүйегін басқаша қайта құру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 сүйектерінің сынуын түзету, басқасы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секвестрэктомия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сүйектердің секвестрэктомиясы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Сүйекті бөлусіз кесудің басқа түрлері, орналасуы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 бөлусіз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сына тәріздес остеотомия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сүйек қиылысуының басқа түрі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 қиылысуының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Жұмсақ тіндерді түзету арқылы басқа бурсэктомия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тінін немесе зақымданған бөлігін жергілікті кесу, басқасы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сүйектердің тінін немесе зақымданған бөлігін жергілікті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имплантация үшін сүйекті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үшін басқа сүйектерді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сүйекті жартылай кесудің басқа жолы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 басқа жолмен жартылай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сүйекті толық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 толық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сүйекке сыртқы бекітуші құрылғына пайдалану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аяқты қысқарту үшін жасалатын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 қысқарту үшін жасалатын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аяқты ұзарту бойынша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 ұзарту үшін жасалатын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Сүйекті қалпына келтіру үшін жасалатын басқа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 басқа жолмен қалпына келтіруші және пластикалық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Сүйекішілік бекітуші құрылғыларды пайдалану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Сынықты орнына салмай басқа сүйектерді ішкі бекіту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сүйек остеоклазиясы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сүйектердің остеоклазиясы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жіктелмейтін дәлденбеген оқшаулау сүйектеріндегі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жіктелмейтін басқа сүйектердегі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Сынықтардың және жылжулардың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Эпифиз сынықтарының жабық репозициясы,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сүйек эпифиз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Эпифиз сынықтарының ашық репозициясы,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сүйек эпифиз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буын шығуының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анықталған басқа буындардың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эндопротезді алып тастау мақсатында артротомия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анықталған басқа эндопротезді алып тастау мақсатында артротомия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басқа артротомия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анықталған басқа артротомия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артроскопия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Хондромды денелердің, шеміршектің атроскопиялық алынып тасталуы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анықталған буын қаптамасының, сіңірлердің, шеміршектің қиылысуы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анықталған басқа буын қаптамасының, сіңірлердің, шеміршектің қиылысуы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Трансплантант немесе протез арқылы фиброзды сақинаны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синовэктомия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басқа синовэктомия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Буынның зақымданған бөлігін жергілікті кесудің және бұзудың басқа түрлері, басқасы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анықталған басқа буынның зақымданған бөлігін жергілікті кесудің және бұзудың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буындарды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буындарын қалпына келтіруші басқа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буындардың артродезы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жамбасты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айдарда жіктелмеген аяқ буындарын ауыстыруды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Буынды қалпына келтірудің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 құрылымдарындағы басқа диагностикалық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 құрылымдарындағы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Сіңірді тартуды түзету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ампутациясы,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ампутациясы,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Сүйек-бұлшық ет жүйесіне басқа операциялар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Қаңқа бұлшық ет жүйесіндегі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безіне жасалатын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бездерінің ашық биопсиясы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квадрантын резекциялау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бір жақты тері асты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екі жақты тері асты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безіне бір жақты имплантант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безіне екі жақты имплантант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имплантантын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Субтоталды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Редукциялық маммопластика және тері асты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мезетте имплантациямен бір жақты тері асты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мезетте имплантациямен екі жақты тері асты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жақты қарапайым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жақты қарапайым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жақты кеңейтілген қарапайым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жақты кеңейтілген қарапайым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жақты түбегейлі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жақты түбегейлі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жақты кеңейтілген түбегейлі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Имплантант көмегімен жасалған бір жақты кеңейтілген түбегейлі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жақты кеңейтілген түбегейлі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 толығымен қайта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безіне жарылған тері кесіндісін трансплантациялау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безіне толық қабатты тері қесіндісін трансплантациялау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безіне кесіндіні трансплантациялау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безіне бұлшық ет кесіндісін трансплантациялау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ішкі лимфалық түйінін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лимф түйіндерін қапты-фасциальды кесу, басқаша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лимфалық түйіндерін футлярлы-фасциалды кесу, біржақты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лимфалық түйіндерін футлярлы-фасциалды кесу, екі жақты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түйіндерін түбегейлі кесу, басқаша дәлденбеген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Қолтық лимфа түйіндерін түбегейлі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Бүйір лимфа түйіндерін түбегейлі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Шаптың лимфа түйіндерін түбегейлі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лимфа түйіндерін түбегейлі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лимфатикалық өзекті таңу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трансплантациясымен лазерлі және ультрадыбыстық технологияны пайдаланумен терең күйіктердің ерте хирургиялық некрэктомиясы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ксенонтрансплантациясы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Лимфалық құрылымдардағы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және тері асты тіңдерінің зақымданған бөлігін жабу немесе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Білезікке толық қабатты еркін кесіндіні трансплантациялау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Білезікке басқа тері кесіндісін трансплантациялау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басқа еркін толық қабатты кесінді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басқа тері кесіндісінің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Аяқшаның кесіндісі, басқасы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 негіздегі немесе аяқшадағы кесінділерді қию және дайындау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Аяқша кесіндісінің орнын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Аяқша кесіндінің немесе қолдың кең бөлігіндегі кесіндінің фиксациясы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Аяқша кесіндінің немесе дененің басқа кең бөлігіндегі кесіндінің фиксациясы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Аяқша кесіндінің немесе қолдың кең бөлігіндегі кесіндінің тексерісі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 және тері асты өзекті қалпына келтірудің және қайта жасаудың басқа тәсілдері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мезетте аутодермопластика жасаумен кешіктірілген некрэктомия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Эндоэкспандерді тері асты орнату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 артерияларының басқа хирургиялық окклюзиясы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 көк тамырларының басқа хирургиялық окклюзиясы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артерияларының басқа хирургиялық окклюзиясы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Интраабдоминальды көк тамырлы шунт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Қолқа-бұғана-каротидті шунтты салу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құрсақ ішіндегі тамырлы шунт немесе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(перифериялық) тамырлы шунт немесе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Артериовенозды жыланкөзді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Аберрантты бүйрек тамырының реплантациясы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Тамырларды эндоваскулярлық стенттеу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Тамырлардың эндоваскулярлы эмболизациясы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Ұзақ инфузионды терапия үшін артериялардың эндоваскулярлы іріктемелі катетеризациясы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Теріасты, бауырасты холецистохолангиостомия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өзегінің бауырасты дренажын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өзегінің тастарын теріасты, бауырасты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дренаждауы бар ағаш астау несептамыр сегментінің қайталама 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құрылуының трансуретралды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тоқтамауын жою мақсатында уретровезикальды сегментті синтетикалық түйінмен қынап асты түзету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 жері анықталмаған, ішкі фиксациямен сүйек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фиксациямен иық сүйегі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фиксациямен жамбас сүйегі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фиксациямен үлкен және кіші жіліншілік сүйегі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фиксациямен басқа дәлденген сүйек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экстрамедуллярлы остеосинтез арқылы ішкі фиксациямен анықталған сүйек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Компрессті-дистракционды остеосинтез жасау үшін аппаратты қосу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фиксациясыз, орналасқан жері анықталмаған сүйек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фиксациясыз иық сүйектері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фиксациясыз иық және білек сүйек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бекітусіз сан сүйегі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фиксациясыз үлкен және кіші жіліншілік сүйектері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фиксациясыз басқа анықталған сүйек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 арқылы орналасқан жері анықталмаған сүйек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 арқылы иық сүйектері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 арқылы иық және білек сүйек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интрамедуллярлы остеосинтез арқылы ішкі фиксациямен иық және білек сүйектері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интрамедуллярлы остеосинтез арқылы ішкі фиксациямен білезік және алақан сүйектері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бекіту арқылы сан сүйегі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Шектеулі интрамедуллярлы остеосинтез арқылы ішкі бекітумен сан сүйегі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экстрамедуллярлы остеосинтез арқылы ішкі фиксациямен жамбас сүйек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экстрамедуллярлы остеосинтез арқылы ішкі фиксациямен үлкен және кіші жіліншілік сүйек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интрамедуллярлы остеосинтез арқылы ішкі фиксациямен табанға дейінгі және табан сүйектері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 арқылы басқа анықталған сүйек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бекітусіз сан сүйегі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фиксациясыз үлкен және кіші жіліншік сүйектері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фиксациясыз табанға дейінгі және табан сүйектері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фиксациясыз табан саусақтарының сүйек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фиксациясыз басқа анықталған сүйек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асты ангиопластикасы немесе церебралалды тамырлар (экстракраниальды) атероэктомиясы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Миқабықтық тамырды таңу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ішіндегі тамырларды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басқа тамырларын кесу (ұйқы күре тамыры мен оның тарамдары, ярлы тамыр) (эмболэктомия, тромбэктомия)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басқа тамырларын орын ауыстырумен резекциялау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Варикозды бассүйекішілік веналарды таңу және сылып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және мойынның басқа тамырларының варикозды тамырларын таңу және экстирпациялау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Бассүйекішілік тамырларды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басқа тамырларын кесудің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Бассүйекішілік тамырлардың басқа хирургиялық окклюзиясы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 тамырларының басқа хирургиялық окклюзиясы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түтікшелер коагуляциялау немесе тігіп тастау (аневризмалар)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Трабекулярлық хордаларға жасалатың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Ашық әдіспен аутоперикард арқылы жүрекшеаралық қалқан ақауының 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 қарынша мен аорта арасында шунт орнату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Эпимиокардиальды электродты енгізу немесе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Электродты (электродтарды)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 тамырларының обструкциясын эндоваскулярлы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Жартылай панкреатэктомия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Проксимальды панкреатэктомия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безінің перифериялық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безінің басқа жартылай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толық гистероэктомия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толық гистероэктомия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түбегейлі гистерэктомиялар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интрамедуллярлы имплантпен іштен бекітілетін иық сүйегі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Интра-экстрамедуллярлы остеосинтез арқылы ішкі фиксациямен қол фаланг сүйек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интрамедуллярлы остеосинтез арқылы ішкі фиксациямен білезік және алақан сүйек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интрамедуллярлы имплантпен іштен бекітілетін жамбас сүйегі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интрамедуллярлық остеосинтездің ішкі фиксациясымен үлкен және кіші жіліншілік сүйек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интрамедуллярлы остеосинтез арқылы ішкі фиксациямен басқа анықталған сүйек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Теріасты транслюминальдық коронарлық ангиолопластикасы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клапанның жабық вальвулотомиясы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Теріасты баллонды вальвулопластика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затпен өңделмеген стентпен коронарлық артерияларды стенттеу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Эндоскопиялық көмекті колдауымен бірге ісікті микрохирургиялық жолмен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Краниофациальдық қайта қалпына келтіру операциялары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Фармакорезистенттық қояншық кезеңде кезбе нервтің ынталандыру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Жұлындағы артериовеноздық мальформацияның эндоваскулярлық эмболизациясы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Омырқадағы патология кезіндегі кифопластикасы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Омыртқаның мойын бөлімінің омыртқаралық дискісінің жарық кезіндегі полифункциялық мойын дискісін импланттау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Интраоперациондық нейромониторинг и навигациялық жабдық колданумен бірге жұлынға микрохирургиялық араласу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арқылы транспендикулярлық бекету және кейдж орнатумен бірге жұлын миының құрылымдарының микроскопиялық декомпрессиясы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миы құрылымының микроскопиялық декомпрессиясы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Интраоперациондық нейрофизиологиялық жүйе қолдану арқылы жұлын миындағы ісіктерді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Вольф-Паркинсон-Уайт синдромы кезінде эндоваскулярлық аблация (криоабляция) әдісімен жүректің тіні немесе басқа зақымданған жерінің деструкциясы немесе тілуі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Жүрекалды фибриляциясы кезінде эндоваскулярлық аблация (криоабляция) әдісімен жүректің тіні немесе басқа зақымданған жерінің деструкциясы немесе тілуі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Лоботомия және өткізу жолдарының қиылысуы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Транфронталдық жету әдісі арқылы гипофизді жартылай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Транфронталдық жету әдісі арқылы гипофизді толық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Тіндік трансплантаттың көмегімен ми қан тамырын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Синтетикалық қиық имплантаттың көмегімен ми қан тамырын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Интракраниалдық тамырлардың тері арқылы ангиопластикасы немесе атерэктомиясы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Экстракраниалдық артериялар үшін басқа стенттерді тері арқылы орнату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қабатты тамыр нервісі түбіршегінің декомпрессиясы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Бас-тамыр нервтерінің басқа декомпрессиясы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Домалақ денені жартылай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Томпақ денені толық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Интракраниалдық тамырларды эндартериоэктемирлеу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Анастомозы бар интракраниалды түтікшенің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басқа тамырларының анастомозбен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Интракраниалдық тамырларды орын ауыстырумен резекциялау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деңгейінде омыртқааралық диск протезін импланттау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деңгейінде омыртқааралық дискінің жасанды протезін тексеру және қайта орнату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деңгейінде омыртқааралық дискінің жасанды протезін тексеру және қайта орнату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Бел-құйымшақ сегізкөз деңгейінде омыртқааралық дискінің жасанды протезін тексеру және қайта орнату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және бел омыртқасының спондилодезі, алдыңғы жету жолы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және құйымшақ сегізкөз омыртқасының спондилодезі, артқы жету жолы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Жабық жүрек вальвулотомиясы, аортальдық қақпақша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Жабық жүрек вальвулотомиясы, митралдық қақпақша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Жабық жүрек вальвулотомиясы, өкпе діңінің қақпақшасы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Жабық жүрек вальвулотомиясы,үшжармалы қақпақша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қалқасының ақауын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Протездеу жолымен жүрек қалқасының анықталмаған ақауын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Протездеу жолмен атриветрикулярлық арнаның далдасын қалыптастыру кемістігін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түрдегі электрокардиостимуляторды бір камералы құрылғымен ауыстыру, жиырылудың нақтыланбаған жиілігі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Автоматты кардиовертердің/дефибриллятордың тек қана импульстар генераторын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Пульсациялық балоннды импланттау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бүйір, сан артерияларын стенттеу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ұйқы безі, жатыр ісіктерінің эндоваскулярлық химиоэмболизациясы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Гемиларингэктомия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Ларингэктомиядан кейінгі дауыс протезін орнату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ларингэктомия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 интерпозициясы арқылы өңештің интраторакалдық анастомозы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Катетер көмегімен ұйқы безінің жылауығын дренаждау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безінің жылауығын марсупиализациялау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 жылауығын ішкі дренажы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Буындарды шунттаумен көкірек қуысындағы ісікті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Асқазанға лапароскопиялық рестриктивтік емшара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жолын эндоскопикалық стенттеу (түтікше)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Бірмезгілді және мерзімі ұзартылған қайта құрумен түбегейлі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қынаптық гистероэктомия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қуысының және қосалқы қуыстардың ісігін пластикамен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жартылай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76.3914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Ақауды пластикалаумен бет бас сүйектерінің ісігін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жақты протездеу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Гемофилия кезінде ұршықбуынды толығымен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Гемофилия кезінде ұршықбуынды ішінара толығымен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бармағын реимпланттау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Білекті, білезікті немесе қолдарды реимпланттау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Иықты реимпланттау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Бақайды реимпланттау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Табанды реимпланттау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Жамбасты реимпланттау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Кезеңдік түзетуді қажет ететін сырқаттар кезінде басқа сүйектерге сыртқы бекітуші құралғыны пайдалану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Блоктаушы экстрамедуллярлық имплантпен ішкі фиксациямен иық сүйегі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Блоктаушы интрамедуллярлық имплантпен ішкі фиксациямен иық және білек сүйегі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Блоктаушы экстрамедуллярлық остеосинтезбен сәуле тәрізді шынтақ сүйектерінің сынықтарын ішкі фиксация (бекіту) арқылы жабық репозициялау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Блоктаушы экстрамедуллярлық остеосинтезбен сан сүйегінің сынықтарын ішкі фиксация арқылы жабық репозициялау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Блоктаушы экстрамедуллярлық имплантпен ішкі тіреумен үлкен жіліншік және кіші жіліншік сүйек сынықтарын жабық репозициялау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 құрылымдарының артроскопиялық суық плазмалық коблациясы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Буынның синовиалдық қабығының артроскопиялық криодеструкциясы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Буындардың капсулалық-байламдық құрылымдарының артроскопиялық вапоризациясы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 құрылымдарының артроскопиялық суық плазмалық коблациясы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буынның синовиалдық қабығының артроскопиялық криодеструкциясы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 құрылымдарының артроскопиялық суық плазмалық коблациясы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буынының синовиалдық қабығының артроскопиялық криодеструкциясы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буынының капсулалық-байламдық құрылымдарының артроскопиялық вапоризациясы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аралығын артроскопиялық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синовиалдық қабығының артроскопиялық криодеструкциясы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Сирақ-табан буыны құрылымдарының артроскопиялық суық плазмалық коблациясы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Сирақ-табан буынының синовиалдық қабығының артроскопиялық криодеструкциясы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Несептамырды жіңішке ішек сегментімен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Радикалдық ішперделік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Қуықасты безінің зарарсыз гиперплазиясының биполярлық трансуретралдық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Қуықасты безінің зарарсыз гиперплазиясы асқынған науқастарда құрсағаарты немесе қуықасты аденомэктомиясы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Инфрақуықтық обструкция кезінде хирургиялық шара қолдану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жылауығының қабырғасын ретроперитонеалдық диссекциялау (лапароскопиялық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Нефропексия (лапароскопиялық, ретроперитонеалдық)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Түбегейлі тамырсақтаушы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00.0990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Ультрадыбыстық абляция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 буындарды эндопротездеуден кейін іріңді асқынулар кезінде антибиотигі бар цементті спейсерді қолданумен тексерісті эндопротездеу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 және шынтақ сүйектерін транспланттау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 қосымша транспланттау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Индукция кезеңідегі аяқталмаған экстракорпоралдық ұрықтандыру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Резистенттік артериалық гипертензия кезіндегі бүйрек денервациясы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Эпилепсия кезіндегі мидың лобэктомиясы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Нейрохирургиялық навигациямен жасалған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Трансфеноидальдық жету әдісі арқылы гипофизді жартылай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Трансфеноидальдық жету әдісі арқылы гипофизді толық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Гломусты ісіктің, бастың, беттің, мойынның түкті бөлік гемангиомасының рентгенэндоваскулярлық эмболизациясы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Экстра-интракраниалдық васкулярлық шунттау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тамырларының аневризмасын клиптау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Стенттердің бассүйек ішіндегі артерияларға тері арқылы импланттау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тамырларын эндоваскулярлық (жаппай) эмболиялау немесе окклюзиялау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Жабық емес шиыршықтарды пайдаланып, бас пен мойынның тамырларын эндоваскулярлық эмболиялау немесе окклюзиялау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Биобелсенді шиыршықтарды пайдаланып, бас пен мойынның тамырларын эндоваскулярлық эмболиялау немесе окклюзиялау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Каротидтік артерияда стенттерді тері арқылы орнату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Үшінші қарынша түбінің вентрикулостомиясы (эндоскопиялық)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және мойынның басқа артерияларының эндартериоэктомиясы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Эндартериоэктомия (ұйқы артериясының және оның тармақтары, жарма венасы)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артериовеналық жыланкөзін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және мойын тамырларын эндоваскулярлық стенттеу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81.6010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ісігі кезінде вертебропластика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деңгейінде омыртқааралық диск протезін импланттау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Бел-құйымшақ сегізкөз деңгейінде омыртқааралық диск протезін импланттау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транспедикулярлық жүйе және кейдж фиксациясы арқылы кеуде және бел омыртқаларының спондиллодезі, алдыңғы жету әдісі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және бел омыртқасының спондилодезі, алдыңғы жету жолы, диск протезін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транспедикулярлық жүйелердің және кейдждердің фиксациясы арқылы кеуде және бел омыртқаларының спондиллодезі, артқы жету әдісі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және құйымшақ сегізкөз омыртқасының спондилодезі, алдыңғы жету жолы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транспедикулярлы жүйе және кейдж ішкі фиксациясы арқылы кеуде және бел омыртқаларының спондиллодезі, алдыңғы жету әдісі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және құйымшақ сегізкөз омыртқаларының спондиллодезі, алдыңғы жету әдісі, диск протезін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транспедикулярлық жүйе және кейдждердің ішкі фиксациясы арқылы бел және құйымшақ сегізкөз омыртқаларының спондиллодезі, көлдеңен жету әдісі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Эндокорректордың ішкі фиксациясы арқылы бел және құйымшақ сегізкөз омыртқаларының спондиллодезі, диск протезін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транспедикулярлық жүйе және кейдждердің фиксациясы арқылы бел және сегізкөз омыртқаларының спондиллодезі, артқы жету әдісі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Ауыстырмай анықталмаған жүрек қақпақшасының ашық вальвулопластикасы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Ауыстырмай аорталық қақпақшаның ашық вальвулопластикасы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Ауыстырмай митраль қақпақшаның ашық вальвулопластикасы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Ауыстырмай өкпе діңі қақпақшасының ашық вальвулопластикасы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Ауыстырмай үшжармалы қақпақшаның ашық вальвулопластикасы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Аорталық қақпақшаны тін трансплантатпен ашық және басқаша алмастыру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Митралдық қақпақшаны тін трансплантатпен ашық және басқаша алмастыру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діңінің қақпақшасын тіндік трансплантатпен ашық және басқаша алмастыру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Үшжармалы қақпақшаны тіндік трансплантатпен ашық және басқаша алмастыру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Аннулопластика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Инфундибулэктомия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Протездің көмегімен жүрек қалқасының ақауын жабық әдіспен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Протездің көмегімен қарыншааралық қалқаның ақауын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Тіндік трансплантаттың көмегімен жүрекшеаралық далданың кемістігін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 трансплантатының көмегімен қарыншааралық қалқаның ақауын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Тіндік трансплантаттың көмегімен эндокард жамауларының ақауларын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Фалло тетрадасын толық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Өкпелік көктамырдың ауытқу жалғауын толық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Артериялық діңді толық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ірі тамырлар транспозициясын толық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Веналық қанның ағуының жүрекше аралық транспозициясы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аневризмасын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артериясының бандингі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Аорта-өкпелік саңылаудың 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клапандарына жасалған басқа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Ресинхрондау функциясымен бивентрикулярлық электрокардиостимуляторды имплантанттау (CRT-P)</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Протездің көмегімен қарыншааралық қалқаның ақауын жабық әдіспен жою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Эндоваскулярлық қол жеткізуді пайдалану арқылы жүректің басқа зақымданған жеріне немесе тінін кесу немесе деструкциялау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Парциалдық вентрикулоэктомия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Жүрекшенің сол жақ қарыншасын кесу, деструкциялау және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Трансфеноздық атриалдық және/немесе вентрикулярлық электродты (электродтарды) енгізу немесе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Тұрақты электрокардиостимуляторды енгізу, алғашқы немесе оны ауыстыру, құрылғының түрі нақтыламай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түрдегі электрокардиостимуляторды бір камералы құрылғымен ауыстыру, жиырылудың нақтыланбаған жиілігі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түрдегі электрокардиостимуляторды екі камералы құрылғымен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коарктациясы кезіндегі истмопластика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ОАП оклюдермен эндоваскулярлық жабу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Ашық артериялы өзекті лигилдеу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Интероперациялық радиожиілікті аблацияны пайдалана отырып, аортокоронарлы шунттау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коронарлық артерияны аортокоронарлық шунттау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коронарлық артерияны аортокоронарлық шунттау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Төрт және одан көп коронарлық артерияны аортокоронарлық шунттау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Дара ішкі маммарлық-коронарлық шунттау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 ішкі маммарлық-коронарлық шунттау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Митралдық тесік тарылуының баллондық вальвулопластикасы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Анастомозбен қолқаның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доғасының үзілісін түзету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 коарктациясы кезіндегі транслюминалдық баллондық ангиопластикасы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 коарктациясын стенттеу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аорта-өкпелік коллатералдардың эндоваскулярлық окклюзиясы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 қолқаларын эндоваскулярлық эмболиялау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Аорталық қақпақшаны эндоваскулярлық алмастыру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қалқасының бар ақауын ұлғайту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Жамау түрінде тін трансплантатты пайдаланумен қан тамырын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Синтетикалық жамау түріндегі трансплантаттың көмегімен қан тамырларын қалпына келтіру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тамырларға жасалатын басқа эндоваскулярлық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органдары, жатыр артерияларының тамырларын эндоваскулярлық эмболиялау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Церебралдық артериялар мен синустардың тамырішілік тромболизисі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Төсті ауыстырумен стапедэктомия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Төсті ауыстырумен стапедэктомияны тексеру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эндоскопиялық микроларингохирургиясы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Радикалдық ларингэктомия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Тоқішектің интерпозициясы арқылы өңештің антестерналдық анастомозы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 және қарыншаның қатерлі ісіктері кезінде кеңейтілген біріктірілген гастрэктомия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Эзофагогастропластика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Бауыр-ұйқы безі ампуласын кесу (жалпы өт жолын реипланттау арқылы)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Балалардың өт жолдарындағы бүйрек өзегінің анастомозы (Ру бойынша У-тәрізді анастомоз арқылы Касаи бойынша жасалған порто-энтеростомия)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 толықтай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Кеңірдекті қалпына келтіру (реконструктивтік-пластикалық) операциялары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Бронхты қалпына келтіру (реконструктивтік-пластикалық) операциялары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Жаңартылған экстраперитонеалдық артқы экзентерация. Жүйелі аймақтық периаорталды және жамбас лимфодиссекция. Диафрагма стриппингі. Перитонеумэктомия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Кеңейтілген екі аймақтық лимфодиссекциямен өңештің субтоталды резекциясы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Кеудеішілік эзофаго-эзофагостомия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Тоқішек интерпозициясы арқылы өңештің интраторакалдық анастомозы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Бауырда ісіктер пайда болғанда кеңейтілген біріктірілген гемигепатэктомия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Радикальды субтотальды панкреатэктомия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Радикалдық пакреатикодуоденэктомия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07.8411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Тимоманы видеоторакоскопиялық жолмен алып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адреналэктомия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торакоскопиялық лобэктомиясы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Миниторакотомалық жету жолы және экстраплевралық пневмолиз арқылы өкпенің булласын бейнеторакоскопиялық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Торакоскопиялық эзофагэктомия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лапароскопиялық дивертикулэктомия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Гидронефроздық лапароскопиялық ретроперитонеалдық түзету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Түбегейлі абдоминалдық трахелэктомия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Пубо-цервикалдық және жамбас шандырдың синтетикалық торлы протезбен толық экстраперитонеалдық репозициялау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радикалдық абдоминалдық гистерэктомия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Торлы протезбен жатырды лапароскопиялық промонтофиксациялау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Жұтқыншаққа пластикалық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буынын толық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Гемофилия кезінде жамбас сүйегін толығымен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 толық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Гемофилия кезінде тізені толығымен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ұштарының бунақаралық және білезік-бунақ буындарын толық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 толық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буынын толық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Гемофилия кезінде сіңірлерді транспланттау және орнын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асты вертебропластика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Сіңірдің орнын жылжыту немесе транспланттау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бас бармағын қайта реимпланттау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буынын жартылай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Блоктаушы интрамедуллярлық имплантпен ішкі фиксация басқа анықталған сүйек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Артроскопиялық мозаикалық хондропластика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буынының капсулалық-байламдық құрылымдарының артроскопиялық 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Йық буынының капсулалық-байламдық құрылымдарының артроскопиялық вапоризациясы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Менискті артроскопиялық тігіп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 буынының капсулалық-байламдық құрылымдарының артроскопиялық 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Гемофилия кезінде артроскопиялық операциялар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капсулалық-байламдық құрылымдарының артроскопиялық вапоризациясы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 асықты буынының капсулалық-байламдық құрылымдарының артроскопиялық вапоризациясы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Имплантант көмегімен аяқ саусақаралық және саусақ буындарының артропластикасын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Имплантат арқылы білезік-бунақ буынының және білезік сүйегі буындарының артропластикасы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Фрагменттеу арқылы тері асты нефростомия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нефрэктомия (эндовидеохирургиялық, ретроперитонеалдқы)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Түбекше- несептамыр сегментінің лапароскопиялық 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Блохин бойынша қосымша антирефлюксті механизмі бар Политано-Летбеттердің модификацияланған әдісі бойынша жасалған уретероцистонеостомия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Көпіршікті қынап жыланкөзінің пластикасы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Уретраны қалпына келтіру (Буккалық қиындымен 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Обструкциялық азошәует кезіндегі микрохирургиялық инвагинациондық вазоэпидидимостомия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Тромбэктомиямен түбегейлі нефрэктомия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Энтеропластикамен (ортотопиялық қуық жасаумен) брикер бойынша илеумкондуитпен немесе колонкондуитпен түбегейлі цистэктомия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Электромагнитті есту аппаратын импланттау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Кардиоресинхрондық дефибрилляторды имплантанттау, жалпы жүйе (crt-d)</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Автоматты кардиовертердің/дефибрилляторды имплантанттау немесе ауыстыру, жалпы жүйені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Автоматты кардиовертердің/дефибрилляторды тек қана импульстар генераторын имплантанттау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Автоматты кардиовертердің/дефибрилляторды тек электродын (электродттарын) имплантанттау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Интраоперациялық нейромониторингті қолданумен мидың зақымданған тінін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Нейронавигацияны қолданумен омыртқаға және жұлынға операциялар жасау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Негіздемелік стереотаксиялық жүйені қолданумен операция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Стереотаксиялық жүйені қолданумен ми нейростимуляторын импланттау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Эндокорректор фиксациясы арқылы кеуде және бел омыртқаларының спондиллодезі, алдыңғы жету әдісі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Эндокорректордың ішкі фиксациясы арқылы кеуде және бел омыртқаларының спондиллодезі, артқы жету әдісі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Эндокорректордың ішкі фиксациясы арқылы бел және құйымшақ сегізкөз омыртқаларының спондиллодезі, алдыңғы жету әдісі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Эндокорректордың ішкі фиксациясы арқылы бел және құйымшақ сегізкөз омыртқаларының спондиллодезі, бүйір көлдеңен жету әдісі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Эндокорректор фиксациясы арқылы бел және сегізкөз омыртқаларының спондиллодезі, артқы жету әдісі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Ұршықбуынның ауыстырылуын тексеру,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 ауыстыруды тексеру, анықталмаған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Гемофилия кезінде зақымданған буынды басқа жолменжергілікті кесу немесе зақымдау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 аллотранспланттау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Транспланттау үшін тірі реципиентпен бір-біріне сәйкес келетін донордың ағзаларын және/немесе тіндерін 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кемігінің мезенхималдық дің жасушаларын транспланттау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 басқа транспланттау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 транспланттау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Аутологиялық гемопоэтикалық бағаналық жасушаларды тазартусыз транспланттау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Аллогендік гемопоэтикалық бағаналық жасушаларды тазартусыз транспланттау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ісігі кезіңде буындарды және/немесе сүйекті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Классикалық экстракорпоралдық ұрықтандыру, ұзын хаттама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Классикалық экстракорпоралдық ұрықтандыру, қысқа хаттама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АЖСИИ (аналық жасушаға сперматозоидты интрацитоплазмалық инъекциялау) жасалған экстракорпоралдық ұрықтандыру, ұзын хаттама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АЖСИИ (аналық жасушаға сперматозоидты интрацитоплазмалық инъекциялау) жасалған экстракорпоралдық ұрықтандыру, қысқа хаттама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Аортокоронарлық шунттаудың және артерияларды стендтеудің үйлесімі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Аортокоронарлық шунттаудың және артерияларды стендтеудің үйлесімі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аортасында басқа трансплантатты эндоваскулярлы имплантттау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ортасына эндоваскулярлық имплантант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Транспланттау үшін кадаврдан ағзаларды және/немесе тіндерді алу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Интракраниалдық нейростимулятордың электродын (электродтарын) импланттау немесе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Арқалық нейростимулятордың электродын (электродтарын) импланттау немесе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 транспланттау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 өкпе" кешенін аралас транспланттау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 транспланттау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Автоматты кардиовертерді/дефибрилляторды, жалпы жүйені ауыстыру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Экстракорпоралдық мембраналық оксигенация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 дің жасушаларын транспланттау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Феталдық бағаналық жасушаларды транспланттау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Кадаврдан бауырды транспланттау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Ұйқыбезін транспланттау, нақтыланбаған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Кадаврдан бүйректі транспланттау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Қуықасты безі обырының жоғары мөлшердегі брахитерапиясы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Қуықасты безінің оқшауланған обырының интерстициалдық сәулелік терапиясы (брахитерапия)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Сызықтық үдеткіште фотондарды қолдану арқылы қашықтықтан сәулелік терапия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 ауруының радио-йод терапиясы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гематопоэздік дің жасушаларын дайындау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Митралды тесікті клиптеу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сүйектеріне кезеңдік түзетуді қажет ететін беткей бекітетін құрылғыларды қолдану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Көкбауыр трансплантациясы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сүйегінің трансплантациясы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және кіші жіліншік сүйегінің трансплантациясы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Жүйке жүйесіндегі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Санационды фибробронхоскопия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Сілекей безі жылауығының марсупиализациясы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Сілекей безінің зақымданған бөлігін кесіп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Сілекей безі жарығын тігу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Сілекей безіндегі және өзегіндегі басқа манипуляциялар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тұсын және ауыз қуысының түбін дренаждау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Таңдайды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тінін немесе зақымданған бөлігін кесіп тастаудың басқа түрлері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Құрылымын дәлдемей ауыз тұсындағы кесу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Басқаша анықталмаған сиаладенэктомия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Жартылай сиаладенэктомия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сиаладенэктомия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зақымданған бөлігін жаппай кесіп тастау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Одди сфинктерін кеңейту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мойнындағы трансабдоминалды серкляж</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цервикалды көмекейдің басқа қалпына келуі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және оны сүйеп тұрған құрылымдардың тінін немесе зақымданған бөлігін кесу немесе бұзу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Жұмсақ тін іріңін ашу және дренаждау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фиксациямен табанға дейінгі және табан сүйегі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фиксациямен аяқ саусақтары сүйегі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интрамедуллярлы остеосинтез арқылы ішкі фиксациямен өқол саусағы сүйектері сынықтарының ашық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интрамедуллярлы остеосинтез арқылы ішкі фиксациясыз білек және алақан сүйектері сынықтарының жабық репозициясы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транспедикулярная фиксация при лечении травм и заболеваний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Транспедикулярная пластика тела позвонка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Корригирующая тибиальная остеотомия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Радиохирургический метод лечения заболеваний ЦНС с применением аппарата Гамма-нож</w:t>
            </w:r>
          </w:p>
        </w:tc>
      </w:tr>
    </w:tbl>
    <w:bookmarkStart w:name="z536" w:id="429"/>
    <w:p>
      <w:pPr>
        <w:spacing w:after="0"/>
        <w:ind w:left="0"/>
        <w:jc w:val="both"/>
      </w:pPr>
      <w:r>
        <w:rPr>
          <w:rFonts w:ascii="Times New Roman"/>
          <w:b w:val="false"/>
          <w:i w:val="false"/>
          <w:color w:val="000000"/>
          <w:sz w:val="28"/>
        </w:rPr>
        <w:t>
      Ескертппе:</w:t>
      </w:r>
    </w:p>
    <w:bookmarkEnd w:id="429"/>
    <w:bookmarkStart w:name="z537" w:id="430"/>
    <w:p>
      <w:pPr>
        <w:spacing w:after="0"/>
        <w:ind w:left="0"/>
        <w:jc w:val="both"/>
      </w:pPr>
      <w:r>
        <w:rPr>
          <w:rFonts w:ascii="Times New Roman"/>
          <w:b w:val="false"/>
          <w:i w:val="false"/>
          <w:color w:val="000000"/>
          <w:sz w:val="28"/>
        </w:rPr>
        <w:t>
      * + бұл көрсетілетін қызмет жүргізуге жатқызылуы тиіс;</w:t>
      </w:r>
    </w:p>
    <w:bookmarkEnd w:id="430"/>
    <w:bookmarkStart w:name="z538" w:id="431"/>
    <w:p>
      <w:pPr>
        <w:spacing w:after="0"/>
        <w:ind w:left="0"/>
        <w:jc w:val="both"/>
      </w:pPr>
      <w:r>
        <w:rPr>
          <w:rFonts w:ascii="Times New Roman"/>
          <w:b w:val="false"/>
          <w:i w:val="false"/>
          <w:color w:val="000000"/>
          <w:sz w:val="28"/>
        </w:rPr>
        <w:t>
      ** - бұл көрсетілетін қызмет жүргізуге жатпайды.</w:t>
      </w:r>
    </w:p>
    <w:bookmarkEnd w:id="431"/>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Республикасында</w:t>
            </w:r>
            <w:r>
              <w:br/>
            </w:r>
            <w:r>
              <w:rPr>
                <w:rFonts w:ascii="Times New Roman"/>
                <w:b w:val="false"/>
                <w:i w:val="false"/>
                <w:color w:val="000000"/>
                <w:sz w:val="20"/>
              </w:rPr>
              <w:t>Cтационарлық жағдайларда</w:t>
            </w:r>
            <w:r>
              <w:br/>
            </w:r>
            <w:r>
              <w:rPr>
                <w:rFonts w:ascii="Times New Roman"/>
                <w:b w:val="false"/>
                <w:i w:val="false"/>
                <w:color w:val="000000"/>
                <w:sz w:val="20"/>
              </w:rPr>
              <w:t>медициналық көмек көрсету</w:t>
            </w:r>
            <w:r>
              <w:br/>
            </w:r>
            <w:r>
              <w:rPr>
                <w:rFonts w:ascii="Times New Roman"/>
                <w:b w:val="false"/>
                <w:i w:val="false"/>
                <w:color w:val="000000"/>
                <w:sz w:val="20"/>
              </w:rPr>
              <w:t>стандартына 12-қосымша</w:t>
            </w:r>
          </w:p>
        </w:tc>
      </w:tr>
    </w:tbl>
    <w:bookmarkStart w:name="z540" w:id="432"/>
    <w:p>
      <w:pPr>
        <w:spacing w:after="0"/>
        <w:ind w:left="0"/>
        <w:jc w:val="left"/>
      </w:pPr>
      <w:r>
        <w:rPr>
          <w:rFonts w:ascii="Times New Roman"/>
          <w:b/>
          <w:i w:val="false"/>
          <w:color w:val="000000"/>
        </w:rPr>
        <w:t xml:space="preserve"> Тәулік бойы бақыланатын стационарда емдеу үшін АХЖ-10 кодтары  бойынша тізбеге кірмейтін аурулардың тізбесі</w:t>
      </w:r>
    </w:p>
    <w:bookmarkEnd w:id="432"/>
    <w:bookmarkStart w:name="z541" w:id="433"/>
    <w:p>
      <w:pPr>
        <w:spacing w:after="0"/>
        <w:ind w:left="0"/>
        <w:jc w:val="both"/>
      </w:pPr>
      <w:r>
        <w:rPr>
          <w:rFonts w:ascii="Times New Roman"/>
          <w:b w:val="false"/>
          <w:i w:val="false"/>
          <w:color w:val="000000"/>
          <w:sz w:val="28"/>
        </w:rPr>
        <w:t>
      Егер, ауру тәулік бойы бақыланатын стационарда басымдықпен емдеу үшін АХЖ-10 кодтары бойынша аурулардың тізбесіне кірмесе:</w:t>
      </w:r>
    </w:p>
    <w:bookmarkEnd w:id="433"/>
    <w:bookmarkStart w:name="z542" w:id="434"/>
    <w:p>
      <w:pPr>
        <w:spacing w:after="0"/>
        <w:ind w:left="0"/>
        <w:jc w:val="both"/>
      </w:pPr>
      <w:r>
        <w:rPr>
          <w:rFonts w:ascii="Times New Roman"/>
          <w:b w:val="false"/>
          <w:i w:val="false"/>
          <w:color w:val="000000"/>
          <w:sz w:val="28"/>
        </w:rPr>
        <w:t>
      18 жасқа дейінгі балалар, жүкті, босанатын әйелдер, 65 жастан жоғары адамдар, І және ІІ топтағы мүгедектер;</w:t>
      </w:r>
    </w:p>
    <w:bookmarkEnd w:id="434"/>
    <w:bookmarkStart w:name="z543" w:id="435"/>
    <w:p>
      <w:pPr>
        <w:spacing w:after="0"/>
        <w:ind w:left="0"/>
        <w:jc w:val="both"/>
      </w:pPr>
      <w:r>
        <w:rPr>
          <w:rFonts w:ascii="Times New Roman"/>
          <w:b w:val="false"/>
          <w:i w:val="false"/>
          <w:color w:val="000000"/>
          <w:sz w:val="28"/>
        </w:rPr>
        <w:t>
      аурудың бейініне сәйкес өлшем шарттар бойынша қосымша бағалау жүргізілген және нәтижелері бойынша тәулік бойы дәрігердің бақылау қажеттілігі бар адамдар кіреді:</w:t>
      </w:r>
    </w:p>
    <w:bookmarkEnd w:id="435"/>
    <w:bookmarkStart w:name="z544" w:id="436"/>
    <w:p>
      <w:pPr>
        <w:spacing w:after="0"/>
        <w:ind w:left="0"/>
        <w:jc w:val="both"/>
      </w:pPr>
      <w:r>
        <w:rPr>
          <w:rFonts w:ascii="Times New Roman"/>
          <w:b w:val="false"/>
          <w:i w:val="false"/>
          <w:color w:val="000000"/>
          <w:sz w:val="28"/>
        </w:rPr>
        <w:t>
      1) нерв жүйесі аурулары кезінде:</w:t>
      </w:r>
    </w:p>
    <w:bookmarkEnd w:id="436"/>
    <w:bookmarkStart w:name="z545" w:id="437"/>
    <w:p>
      <w:pPr>
        <w:spacing w:after="0"/>
        <w:ind w:left="0"/>
        <w:jc w:val="both"/>
      </w:pPr>
      <w:r>
        <w:rPr>
          <w:rFonts w:ascii="Times New Roman"/>
          <w:b w:val="false"/>
          <w:i w:val="false"/>
          <w:color w:val="000000"/>
          <w:sz w:val="28"/>
        </w:rPr>
        <w:t>
      G50.0 Үштік нервтің невралгиясы;</w:t>
      </w:r>
    </w:p>
    <w:bookmarkEnd w:id="437"/>
    <w:bookmarkStart w:name="z546" w:id="438"/>
    <w:p>
      <w:pPr>
        <w:spacing w:after="0"/>
        <w:ind w:left="0"/>
        <w:jc w:val="both"/>
      </w:pPr>
      <w:r>
        <w:rPr>
          <w:rFonts w:ascii="Times New Roman"/>
          <w:b w:val="false"/>
          <w:i w:val="false"/>
          <w:color w:val="000000"/>
          <w:sz w:val="28"/>
        </w:rPr>
        <w:t>
      G54.0 Иық байланысының зақымы;</w:t>
      </w:r>
    </w:p>
    <w:bookmarkEnd w:id="438"/>
    <w:bookmarkStart w:name="z547" w:id="439"/>
    <w:p>
      <w:pPr>
        <w:spacing w:after="0"/>
        <w:ind w:left="0"/>
        <w:jc w:val="both"/>
      </w:pPr>
      <w:r>
        <w:rPr>
          <w:rFonts w:ascii="Times New Roman"/>
          <w:b w:val="false"/>
          <w:i w:val="false"/>
          <w:color w:val="000000"/>
          <w:sz w:val="28"/>
        </w:rPr>
        <w:t>
      G54.2 Мойын қабықтарының зақымы, басқа жерлерде жіктелмеген;</w:t>
      </w:r>
    </w:p>
    <w:bookmarkEnd w:id="439"/>
    <w:bookmarkStart w:name="z548" w:id="440"/>
    <w:p>
      <w:pPr>
        <w:spacing w:after="0"/>
        <w:ind w:left="0"/>
        <w:jc w:val="both"/>
      </w:pPr>
      <w:r>
        <w:rPr>
          <w:rFonts w:ascii="Times New Roman"/>
          <w:b w:val="false"/>
          <w:i w:val="false"/>
          <w:color w:val="000000"/>
          <w:sz w:val="28"/>
        </w:rPr>
        <w:t>
      G54.4 Бел қабықтарының зақымы, басқа жерлерде жіктелмеген.</w:t>
      </w:r>
    </w:p>
    <w:bookmarkEnd w:id="440"/>
    <w:bookmarkStart w:name="z549" w:id="441"/>
    <w:p>
      <w:pPr>
        <w:spacing w:after="0"/>
        <w:ind w:left="0"/>
        <w:jc w:val="both"/>
      </w:pPr>
      <w:r>
        <w:rPr>
          <w:rFonts w:ascii="Times New Roman"/>
          <w:b w:val="false"/>
          <w:i w:val="false"/>
          <w:color w:val="000000"/>
          <w:sz w:val="28"/>
        </w:rPr>
        <w:t>
      Рентгенологиялық және магнитті-резонансты томографиямен расталған радикулопатия, спондилоартроз белгілері, дегенеративті-дистрофиялық өзгерістер, омыртқаның омыртқааралық дискілерінің прторузиясы және жарығы бар ауру синдромы болған кезде, ауру қарқыны ВҰШ (визуалды ұқсас шкаласы) жүйесін бағалау шкаласы бойынша бағаланады.</w:t>
      </w:r>
    </w:p>
    <w:bookmarkEnd w:id="441"/>
    <w:bookmarkStart w:name="z550" w:id="442"/>
    <w:p>
      <w:pPr>
        <w:spacing w:after="0"/>
        <w:ind w:left="0"/>
        <w:jc w:val="both"/>
      </w:pPr>
      <w:r>
        <w:rPr>
          <w:rFonts w:ascii="Times New Roman"/>
          <w:b w:val="false"/>
          <w:i w:val="false"/>
          <w:color w:val="000000"/>
          <w:sz w:val="28"/>
        </w:rPr>
        <w:t>
      Пациентті аурудың айқын дәрежесіне сәйкес келетін ұзындығы 10 см нүктеге градустандырылмаған сызыққа белгілеуді сұрайды. Сызықтың сол жақ шекарасы "ауырсыну жоқ" деген, оң жағы "бұрын соңды болмаған ең қатты ауырсыну" деген ұғымға сәйкес келеді.</w:t>
      </w:r>
    </w:p>
    <w:bookmarkEnd w:id="442"/>
    <w:bookmarkStart w:name="z551" w:id="443"/>
    <w:p>
      <w:pPr>
        <w:spacing w:after="0"/>
        <w:ind w:left="0"/>
        <w:jc w:val="both"/>
      </w:pPr>
      <w:r>
        <w:rPr>
          <w:rFonts w:ascii="Times New Roman"/>
          <w:b w:val="false"/>
          <w:i w:val="false"/>
          <w:color w:val="000000"/>
          <w:sz w:val="28"/>
        </w:rPr>
        <w:t>
      Ауырсыну синдромын басу бойынша іс-шара қосымша жүзеге асырылады және 30 минуттан кейін қарқынды ауырсынуды қайтадан бағалау жүргізіледі.</w:t>
      </w:r>
    </w:p>
    <w:bookmarkEnd w:id="443"/>
    <w:bookmarkStart w:name="z552" w:id="444"/>
    <w:p>
      <w:pPr>
        <w:spacing w:after="0"/>
        <w:ind w:left="0"/>
        <w:jc w:val="both"/>
      </w:pPr>
      <w:r>
        <w:rPr>
          <w:rFonts w:ascii="Times New Roman"/>
          <w:b w:val="false"/>
          <w:i w:val="false"/>
          <w:color w:val="000000"/>
          <w:sz w:val="28"/>
        </w:rPr>
        <w:t>
      Ауырсыну қарқындылығы 13 мм-ге өзгергенін динамикалық бағалаған кезде, стационардың қабылдау бөлімшесінің маманы тіркелген жері бойынша МСАК ұйымына жүгінуді ұсынады және пациенттің тұрғылықты жері бойынша активті береді.</w:t>
      </w:r>
    </w:p>
    <w:bookmarkEnd w:id="444"/>
    <w:bookmarkStart w:name="z553" w:id="445"/>
    <w:p>
      <w:pPr>
        <w:spacing w:after="0"/>
        <w:ind w:left="0"/>
        <w:jc w:val="both"/>
      </w:pPr>
      <w:r>
        <w:rPr>
          <w:rFonts w:ascii="Times New Roman"/>
          <w:b w:val="false"/>
          <w:i w:val="false"/>
          <w:color w:val="000000"/>
          <w:sz w:val="28"/>
        </w:rPr>
        <w:t>
      Оң әсер болмаған жағдайда, пациент жүргізілген іс-шаралары және емдеуге жатқызу себептері ақпараттық жүйеде көрсетіліп, тәулік бойы бақыланатын стационарға емдеуге жатқызылады.</w:t>
      </w:r>
    </w:p>
    <w:bookmarkEnd w:id="445"/>
    <w:bookmarkStart w:name="z554" w:id="446"/>
    <w:p>
      <w:pPr>
        <w:spacing w:after="0"/>
        <w:ind w:left="0"/>
        <w:jc w:val="both"/>
      </w:pPr>
      <w:r>
        <w:rPr>
          <w:rFonts w:ascii="Times New Roman"/>
          <w:b w:val="false"/>
          <w:i w:val="false"/>
          <w:color w:val="000000"/>
          <w:sz w:val="28"/>
        </w:rPr>
        <w:t>
      2) эндокриндік жүйе аурулары кезінде:</w:t>
      </w:r>
    </w:p>
    <w:bookmarkEnd w:id="446"/>
    <w:bookmarkStart w:name="z555" w:id="447"/>
    <w:p>
      <w:pPr>
        <w:spacing w:after="0"/>
        <w:ind w:left="0"/>
        <w:jc w:val="both"/>
      </w:pPr>
      <w:r>
        <w:rPr>
          <w:rFonts w:ascii="Times New Roman"/>
          <w:b w:val="false"/>
          <w:i w:val="false"/>
          <w:color w:val="000000"/>
          <w:sz w:val="28"/>
        </w:rPr>
        <w:t>
      E05.0 Диффузды жемсауы бар тиреотоксикоз;</w:t>
      </w:r>
    </w:p>
    <w:bookmarkEnd w:id="447"/>
    <w:bookmarkStart w:name="z556" w:id="448"/>
    <w:p>
      <w:pPr>
        <w:spacing w:after="0"/>
        <w:ind w:left="0"/>
        <w:jc w:val="both"/>
      </w:pPr>
      <w:r>
        <w:rPr>
          <w:rFonts w:ascii="Times New Roman"/>
          <w:b w:val="false"/>
          <w:i w:val="false"/>
          <w:color w:val="000000"/>
          <w:sz w:val="28"/>
        </w:rPr>
        <w:t>
      E05.2 Уытты көп түйінді жемсауы бар тиреотоксикоз.</w:t>
      </w:r>
    </w:p>
    <w:bookmarkEnd w:id="448"/>
    <w:bookmarkStart w:name="z557" w:id="449"/>
    <w:p>
      <w:pPr>
        <w:spacing w:after="0"/>
        <w:ind w:left="0"/>
        <w:jc w:val="both"/>
      </w:pPr>
      <w:r>
        <w:rPr>
          <w:rFonts w:ascii="Times New Roman"/>
          <w:b w:val="false"/>
          <w:i w:val="false"/>
          <w:color w:val="000000"/>
          <w:sz w:val="28"/>
        </w:rPr>
        <w:t>
      Қалқанша безінің ұлғаю дәрежесін, гормандық мәртебесін, тиреотоксикоз симптомдарының және тиреуытты криз белгілерінің болуын бағалау үшін қалқанша безінің УЗД-сы (қалқанша безі көлемінің диффуздық ұлғаюы, тінінің гипоэхогенттігі, оның қан ағымының күшеюі), электрокардиография (жүрек жиырылысының жиілігі, Р және Т ұшталған тісшелері, жүрекшенің жыпылықтауы; экстрасистолия; SТ сегментінің депрессиясы, Т теріс тілігі; сол жақ жүрекше гипертрофиясы белгілері); қалқанша безінің гормондарына қан талдауы (Т3 еркін, Т4 еркін, ТТГ).</w:t>
      </w:r>
    </w:p>
    <w:bookmarkEnd w:id="449"/>
    <w:bookmarkStart w:name="z558" w:id="450"/>
    <w:p>
      <w:pPr>
        <w:spacing w:after="0"/>
        <w:ind w:left="0"/>
        <w:jc w:val="both"/>
      </w:pPr>
      <w:r>
        <w:rPr>
          <w:rFonts w:ascii="Times New Roman"/>
          <w:b w:val="false"/>
          <w:i w:val="false"/>
          <w:color w:val="000000"/>
          <w:sz w:val="28"/>
        </w:rPr>
        <w:t>
      Көрсетілімдер болған кезде пациент тәулік бойы бақыланатын стационарға емдеуге жатқызылады.</w:t>
      </w:r>
    </w:p>
    <w:bookmarkEnd w:id="450"/>
    <w:bookmarkStart w:name="z559" w:id="451"/>
    <w:p>
      <w:pPr>
        <w:spacing w:after="0"/>
        <w:ind w:left="0"/>
        <w:jc w:val="both"/>
      </w:pPr>
      <w:r>
        <w:rPr>
          <w:rFonts w:ascii="Times New Roman"/>
          <w:b w:val="false"/>
          <w:i w:val="false"/>
          <w:color w:val="000000"/>
          <w:sz w:val="28"/>
        </w:rPr>
        <w:t>
      E10.5 Перифериялық қанайналым бұзылысы бар инсулинге тәуелді қан диабеті;</w:t>
      </w:r>
    </w:p>
    <w:bookmarkEnd w:id="451"/>
    <w:bookmarkStart w:name="z560" w:id="452"/>
    <w:p>
      <w:pPr>
        <w:spacing w:after="0"/>
        <w:ind w:left="0"/>
        <w:jc w:val="both"/>
      </w:pPr>
      <w:r>
        <w:rPr>
          <w:rFonts w:ascii="Times New Roman"/>
          <w:b w:val="false"/>
          <w:i w:val="false"/>
          <w:color w:val="000000"/>
          <w:sz w:val="28"/>
        </w:rPr>
        <w:t>
      E11.5 Перифериялық қанайналым бұзылысы бар инсулинге тәуелсіз қан диабеті.</w:t>
      </w:r>
    </w:p>
    <w:bookmarkEnd w:id="452"/>
    <w:bookmarkStart w:name="z561" w:id="453"/>
    <w:p>
      <w:pPr>
        <w:spacing w:after="0"/>
        <w:ind w:left="0"/>
        <w:jc w:val="both"/>
      </w:pPr>
      <w:r>
        <w:rPr>
          <w:rFonts w:ascii="Times New Roman"/>
          <w:b w:val="false"/>
          <w:i w:val="false"/>
          <w:color w:val="000000"/>
          <w:sz w:val="28"/>
        </w:rPr>
        <w:t>
      Пациентте мынадай асқынулардың болу жағдайы бағаланады: жүрген кезде және түнгі уақыттарда қатты ауырсынулар, ауыспалы ақсау, аяқтардың қан тамырларында пульсацияның болмауы, ойық жарадан гангренаға дейінгі айқын трофикалық жазылмайтын өзгерістер түрінде перифериялық қанайналым бұзылысы.</w:t>
      </w:r>
    </w:p>
    <w:bookmarkEnd w:id="453"/>
    <w:bookmarkStart w:name="z562" w:id="454"/>
    <w:p>
      <w:pPr>
        <w:spacing w:after="0"/>
        <w:ind w:left="0"/>
        <w:jc w:val="both"/>
      </w:pPr>
      <w:r>
        <w:rPr>
          <w:rFonts w:ascii="Times New Roman"/>
          <w:b w:val="false"/>
          <w:i w:val="false"/>
          <w:color w:val="000000"/>
          <w:sz w:val="28"/>
        </w:rPr>
        <w:t>
      Зертханалық және аспаптық зерттеулер жүргізіледі:</w:t>
      </w:r>
    </w:p>
    <w:bookmarkEnd w:id="454"/>
    <w:bookmarkStart w:name="z563" w:id="455"/>
    <w:p>
      <w:pPr>
        <w:spacing w:after="0"/>
        <w:ind w:left="0"/>
        <w:jc w:val="both"/>
      </w:pPr>
      <w:r>
        <w:rPr>
          <w:rFonts w:ascii="Times New Roman"/>
          <w:b w:val="false"/>
          <w:i w:val="false"/>
          <w:color w:val="000000"/>
          <w:sz w:val="28"/>
        </w:rPr>
        <w:t>
      -жалпы қан талдауы және коагулограмма (тромбтүзілуіне үрдіс);</w:t>
      </w:r>
    </w:p>
    <w:bookmarkEnd w:id="455"/>
    <w:bookmarkStart w:name="z564" w:id="456"/>
    <w:p>
      <w:pPr>
        <w:spacing w:after="0"/>
        <w:ind w:left="0"/>
        <w:jc w:val="both"/>
      </w:pPr>
      <w:r>
        <w:rPr>
          <w:rFonts w:ascii="Times New Roman"/>
          <w:b w:val="false"/>
          <w:i w:val="false"/>
          <w:color w:val="000000"/>
          <w:sz w:val="28"/>
        </w:rPr>
        <w:t>
      - қан глюкозасы (гипергликемия);</w:t>
      </w:r>
    </w:p>
    <w:bookmarkEnd w:id="456"/>
    <w:bookmarkStart w:name="z565" w:id="457"/>
    <w:p>
      <w:pPr>
        <w:spacing w:after="0"/>
        <w:ind w:left="0"/>
        <w:jc w:val="both"/>
      </w:pPr>
      <w:r>
        <w:rPr>
          <w:rFonts w:ascii="Times New Roman"/>
          <w:b w:val="false"/>
          <w:i w:val="false"/>
          <w:color w:val="000000"/>
          <w:sz w:val="28"/>
        </w:rPr>
        <w:t>
      - қандағы холестерин (гиперхолестеринемия);</w:t>
      </w:r>
    </w:p>
    <w:bookmarkEnd w:id="457"/>
    <w:bookmarkStart w:name="z566" w:id="458"/>
    <w:p>
      <w:pPr>
        <w:spacing w:after="0"/>
        <w:ind w:left="0"/>
        <w:jc w:val="both"/>
      </w:pPr>
      <w:r>
        <w:rPr>
          <w:rFonts w:ascii="Times New Roman"/>
          <w:b w:val="false"/>
          <w:i w:val="false"/>
          <w:color w:val="000000"/>
          <w:sz w:val="28"/>
        </w:rPr>
        <w:t>
      - аяқтар артериясының УДДГ (қан ағым жылдамдығының баяулауы).</w:t>
      </w:r>
    </w:p>
    <w:bookmarkEnd w:id="458"/>
    <w:bookmarkStart w:name="z567" w:id="459"/>
    <w:p>
      <w:pPr>
        <w:spacing w:after="0"/>
        <w:ind w:left="0"/>
        <w:jc w:val="both"/>
      </w:pPr>
      <w:r>
        <w:rPr>
          <w:rFonts w:ascii="Times New Roman"/>
          <w:b w:val="false"/>
          <w:i w:val="false"/>
          <w:color w:val="000000"/>
          <w:sz w:val="28"/>
        </w:rPr>
        <w:t>
      E10.6 Басқа да нақтыланған асқынулары бар инсулинге тәуелді қант диабеті.</w:t>
      </w:r>
    </w:p>
    <w:bookmarkEnd w:id="459"/>
    <w:bookmarkStart w:name="z568" w:id="460"/>
    <w:p>
      <w:pPr>
        <w:spacing w:after="0"/>
        <w:ind w:left="0"/>
        <w:jc w:val="both"/>
      </w:pPr>
      <w:r>
        <w:rPr>
          <w:rFonts w:ascii="Times New Roman"/>
          <w:b w:val="false"/>
          <w:i w:val="false"/>
          <w:color w:val="000000"/>
          <w:sz w:val="28"/>
        </w:rPr>
        <w:t>
      Қарқынды терапияның және үнемі дәрігерлік бақылауды талап ететін асқынулардың болу жағдайы бағаланады: диабеттік нейропатия, көздің зақымдануы, бүйректің зақымдануы түріндегі неврологиялық асқынулар.</w:t>
      </w:r>
    </w:p>
    <w:bookmarkEnd w:id="460"/>
    <w:bookmarkStart w:name="z569" w:id="461"/>
    <w:p>
      <w:pPr>
        <w:spacing w:after="0"/>
        <w:ind w:left="0"/>
        <w:jc w:val="both"/>
      </w:pPr>
      <w:r>
        <w:rPr>
          <w:rFonts w:ascii="Times New Roman"/>
          <w:b w:val="false"/>
          <w:i w:val="false"/>
          <w:color w:val="000000"/>
          <w:sz w:val="28"/>
        </w:rPr>
        <w:t>
      Жоғары қауіп белгілері ескеріледі: көз тамырларының микротромбозы, ауыспалы соқырлық, бүйрек тамырларының тромбалануы, бүйрек функциясының жетіспеушілігі, дәрі-дәрмектік емге көнбейтін.</w:t>
      </w:r>
    </w:p>
    <w:bookmarkEnd w:id="461"/>
    <w:bookmarkStart w:name="z570" w:id="462"/>
    <w:p>
      <w:pPr>
        <w:spacing w:after="0"/>
        <w:ind w:left="0"/>
        <w:jc w:val="both"/>
      </w:pPr>
      <w:r>
        <w:rPr>
          <w:rFonts w:ascii="Times New Roman"/>
          <w:b w:val="false"/>
          <w:i w:val="false"/>
          <w:color w:val="000000"/>
          <w:sz w:val="28"/>
        </w:rPr>
        <w:t>
      Зертханалық және аспаптық зерттеулер жүргізіледі:</w:t>
      </w:r>
    </w:p>
    <w:bookmarkEnd w:id="462"/>
    <w:bookmarkStart w:name="z571" w:id="463"/>
    <w:p>
      <w:pPr>
        <w:spacing w:after="0"/>
        <w:ind w:left="0"/>
        <w:jc w:val="both"/>
      </w:pPr>
      <w:r>
        <w:rPr>
          <w:rFonts w:ascii="Times New Roman"/>
          <w:b w:val="false"/>
          <w:i w:val="false"/>
          <w:color w:val="000000"/>
          <w:sz w:val="28"/>
        </w:rPr>
        <w:t>
      -жалпы қан талдауы және коагулограмма (тромбтүзілуіне тенденция);</w:t>
      </w:r>
    </w:p>
    <w:bookmarkEnd w:id="463"/>
    <w:bookmarkStart w:name="z572" w:id="464"/>
    <w:p>
      <w:pPr>
        <w:spacing w:after="0"/>
        <w:ind w:left="0"/>
        <w:jc w:val="both"/>
      </w:pPr>
      <w:r>
        <w:rPr>
          <w:rFonts w:ascii="Times New Roman"/>
          <w:b w:val="false"/>
          <w:i w:val="false"/>
          <w:color w:val="000000"/>
          <w:sz w:val="28"/>
        </w:rPr>
        <w:t>
      - қан глюкозасы (гипергликемия);</w:t>
      </w:r>
    </w:p>
    <w:bookmarkEnd w:id="464"/>
    <w:bookmarkStart w:name="z573" w:id="465"/>
    <w:p>
      <w:pPr>
        <w:spacing w:after="0"/>
        <w:ind w:left="0"/>
        <w:jc w:val="both"/>
      </w:pPr>
      <w:r>
        <w:rPr>
          <w:rFonts w:ascii="Times New Roman"/>
          <w:b w:val="false"/>
          <w:i w:val="false"/>
          <w:color w:val="000000"/>
          <w:sz w:val="28"/>
        </w:rPr>
        <w:t>
      - көрсеткіштері нормадан асып кететін, холестериннің, креатининнің, қалдық азоттың болуына биохимиялық талдау;</w:t>
      </w:r>
    </w:p>
    <w:bookmarkEnd w:id="465"/>
    <w:bookmarkStart w:name="z574" w:id="466"/>
    <w:p>
      <w:pPr>
        <w:spacing w:after="0"/>
        <w:ind w:left="0"/>
        <w:jc w:val="both"/>
      </w:pPr>
      <w:r>
        <w:rPr>
          <w:rFonts w:ascii="Times New Roman"/>
          <w:b w:val="false"/>
          <w:i w:val="false"/>
          <w:color w:val="000000"/>
          <w:sz w:val="28"/>
        </w:rPr>
        <w:t>
      - несептің жалпы талдауы (төмен үлес салмағы);</w:t>
      </w:r>
    </w:p>
    <w:bookmarkEnd w:id="466"/>
    <w:bookmarkStart w:name="z575" w:id="467"/>
    <w:p>
      <w:pPr>
        <w:spacing w:after="0"/>
        <w:ind w:left="0"/>
        <w:jc w:val="both"/>
      </w:pPr>
      <w:r>
        <w:rPr>
          <w:rFonts w:ascii="Times New Roman"/>
          <w:b w:val="false"/>
          <w:i w:val="false"/>
          <w:color w:val="000000"/>
          <w:sz w:val="28"/>
        </w:rPr>
        <w:t>
      - түйінді сүзгі жылдамдығы (несептегі ТСЖ-нің кемінде 29-15 мл/мин төмендеуі);</w:t>
      </w:r>
    </w:p>
    <w:bookmarkEnd w:id="467"/>
    <w:bookmarkStart w:name="z576" w:id="468"/>
    <w:p>
      <w:pPr>
        <w:spacing w:after="0"/>
        <w:ind w:left="0"/>
        <w:jc w:val="both"/>
      </w:pPr>
      <w:r>
        <w:rPr>
          <w:rFonts w:ascii="Times New Roman"/>
          <w:b w:val="false"/>
          <w:i w:val="false"/>
          <w:color w:val="000000"/>
          <w:sz w:val="28"/>
        </w:rPr>
        <w:t>
      - офтальмоскопия (көз түбіндегі өзгерістер: ұлғаю, тамырлардың быртиуы, микроаневризмдер; диабеттік катаракта, блефарит, кератопатия диабеттік ретинопатия, көздің қасаң қабығының зақымдануы, трофикалық ойықжара, қайталама глаукома).</w:t>
      </w:r>
    </w:p>
    <w:bookmarkEnd w:id="468"/>
    <w:bookmarkStart w:name="z577" w:id="469"/>
    <w:p>
      <w:pPr>
        <w:spacing w:after="0"/>
        <w:ind w:left="0"/>
        <w:jc w:val="both"/>
      </w:pPr>
      <w:r>
        <w:rPr>
          <w:rFonts w:ascii="Times New Roman"/>
          <w:b w:val="false"/>
          <w:i w:val="false"/>
          <w:color w:val="000000"/>
          <w:sz w:val="28"/>
        </w:rPr>
        <w:t>
      Асқынулар мен қауіптер белгілері болған жағдайда, пациент жүргізілген іс-шаралары және емдеуге жатқызу себептері ақпараттық жүйеде көрсетіліп, тәулік бойы бақыланатын стационарға емдеуге жатқызылады.</w:t>
      </w:r>
    </w:p>
    <w:bookmarkEnd w:id="469"/>
    <w:bookmarkStart w:name="z578" w:id="470"/>
    <w:p>
      <w:pPr>
        <w:spacing w:after="0"/>
        <w:ind w:left="0"/>
        <w:jc w:val="both"/>
      </w:pPr>
      <w:r>
        <w:rPr>
          <w:rFonts w:ascii="Times New Roman"/>
          <w:b w:val="false"/>
          <w:i w:val="false"/>
          <w:color w:val="000000"/>
          <w:sz w:val="28"/>
        </w:rPr>
        <w:t>
      3) қанайналым жүйесі аурулары кезінде:</w:t>
      </w:r>
    </w:p>
    <w:bookmarkEnd w:id="470"/>
    <w:bookmarkStart w:name="z579" w:id="471"/>
    <w:p>
      <w:pPr>
        <w:spacing w:after="0"/>
        <w:ind w:left="0"/>
        <w:jc w:val="both"/>
      </w:pPr>
      <w:r>
        <w:rPr>
          <w:rFonts w:ascii="Times New Roman"/>
          <w:b w:val="false"/>
          <w:i w:val="false"/>
          <w:color w:val="000000"/>
          <w:sz w:val="28"/>
        </w:rPr>
        <w:t>
      I 20.8 Стенокардияның басқа түрлері.</w:t>
      </w:r>
    </w:p>
    <w:bookmarkEnd w:id="471"/>
    <w:bookmarkStart w:name="z580" w:id="472"/>
    <w:p>
      <w:pPr>
        <w:spacing w:after="0"/>
        <w:ind w:left="0"/>
        <w:jc w:val="both"/>
      </w:pPr>
      <w:r>
        <w:rPr>
          <w:rFonts w:ascii="Times New Roman"/>
          <w:b w:val="false"/>
          <w:i w:val="false"/>
          <w:color w:val="000000"/>
          <w:sz w:val="28"/>
        </w:rPr>
        <w:t>
      Қарқынды терапияның және үнемі дәрігерлік бақылауды талап ететін асқынулардың болу жағдайы бағаланады: гемодинамикалық тұрақсыздық немесе кардиогенндік шок, кеуде қуысындағы ушығатын немесе жалғасатын ауырсыну, дәрі-дәрмектік емге көнбеу; өміріне қауіп төндіретін аритмиялар немесе жүректің тоқтауы, ST сегментінің немесе Т тісшегінің, әсіресе ST сегментінің ауыспалы элвациясы бар қайталама динамикалық өзгерістер.</w:t>
      </w:r>
    </w:p>
    <w:bookmarkEnd w:id="472"/>
    <w:bookmarkStart w:name="z581" w:id="473"/>
    <w:p>
      <w:pPr>
        <w:spacing w:after="0"/>
        <w:ind w:left="0"/>
        <w:jc w:val="both"/>
      </w:pPr>
      <w:r>
        <w:rPr>
          <w:rFonts w:ascii="Times New Roman"/>
          <w:b w:val="false"/>
          <w:i w:val="false"/>
          <w:color w:val="000000"/>
          <w:sz w:val="28"/>
        </w:rPr>
        <w:t>
      Зертханалық және аспаптық зерттеулер жүргізіледі:</w:t>
      </w:r>
    </w:p>
    <w:bookmarkEnd w:id="473"/>
    <w:bookmarkStart w:name="z582" w:id="474"/>
    <w:p>
      <w:pPr>
        <w:spacing w:after="0"/>
        <w:ind w:left="0"/>
        <w:jc w:val="both"/>
      </w:pPr>
      <w:r>
        <w:rPr>
          <w:rFonts w:ascii="Times New Roman"/>
          <w:b w:val="false"/>
          <w:i w:val="false"/>
          <w:color w:val="000000"/>
          <w:sz w:val="28"/>
        </w:rPr>
        <w:t>
      жоғары сезімтал тропонин түскен кезде және 1-3 сағаттан кейін қайтадан, немесе тиісті анализаторлар болған кезде, 0-1 сағаттан кейін;</w:t>
      </w:r>
    </w:p>
    <w:bookmarkEnd w:id="474"/>
    <w:bookmarkStart w:name="z583" w:id="475"/>
    <w:p>
      <w:pPr>
        <w:spacing w:after="0"/>
        <w:ind w:left="0"/>
        <w:jc w:val="both"/>
      </w:pPr>
      <w:r>
        <w:rPr>
          <w:rFonts w:ascii="Times New Roman"/>
          <w:b w:val="false"/>
          <w:i w:val="false"/>
          <w:color w:val="000000"/>
          <w:sz w:val="28"/>
        </w:rPr>
        <w:t>
      стандартты Т тропонин болмаған кезде, қажеттілігіне қарай 6-9 сағаттан кейін қайта айқындай отырып (барлық әдістер сандық өлшемде);</w:t>
      </w:r>
    </w:p>
    <w:bookmarkEnd w:id="475"/>
    <w:bookmarkStart w:name="z584" w:id="476"/>
    <w:p>
      <w:pPr>
        <w:spacing w:after="0"/>
        <w:ind w:left="0"/>
        <w:jc w:val="both"/>
      </w:pPr>
      <w:r>
        <w:rPr>
          <w:rFonts w:ascii="Times New Roman"/>
          <w:b w:val="false"/>
          <w:i w:val="false"/>
          <w:color w:val="000000"/>
          <w:sz w:val="28"/>
        </w:rPr>
        <w:t>
      қанның жалпы талдауы (гемоглобин, гематокрит, тромбоциттер және басқалары.);</w:t>
      </w:r>
    </w:p>
    <w:bookmarkEnd w:id="476"/>
    <w:bookmarkStart w:name="z585" w:id="477"/>
    <w:p>
      <w:pPr>
        <w:spacing w:after="0"/>
        <w:ind w:left="0"/>
        <w:jc w:val="both"/>
      </w:pPr>
      <w:r>
        <w:rPr>
          <w:rFonts w:ascii="Times New Roman"/>
          <w:b w:val="false"/>
          <w:i w:val="false"/>
          <w:color w:val="000000"/>
          <w:sz w:val="28"/>
        </w:rPr>
        <w:t>
      қанның глюкозасы.</w:t>
      </w:r>
    </w:p>
    <w:bookmarkEnd w:id="477"/>
    <w:bookmarkStart w:name="z586" w:id="478"/>
    <w:p>
      <w:pPr>
        <w:spacing w:after="0"/>
        <w:ind w:left="0"/>
        <w:jc w:val="both"/>
      </w:pPr>
      <w:r>
        <w:rPr>
          <w:rFonts w:ascii="Times New Roman"/>
          <w:b w:val="false"/>
          <w:i w:val="false"/>
          <w:color w:val="000000"/>
          <w:sz w:val="28"/>
        </w:rPr>
        <w:t>
      электрокардиография: жүрек ауруларының коронарлық белгілері (оның ішінде бастан өткерген миокард инфаркті), миокард ишемиясы кезіндегі ST сегментінің байланысы немесе перикард зақымының белгілері; сол жақ жүрекшенің гипертрофиясы, Гис түйінінің аяқтарын блоктау, жүрекшелердің уақтынан бұрын қозуы, артмиялар немесе өткізгіштінің бұзылуы;</w:t>
      </w:r>
    </w:p>
    <w:bookmarkEnd w:id="478"/>
    <w:bookmarkStart w:name="z587" w:id="479"/>
    <w:p>
      <w:pPr>
        <w:spacing w:after="0"/>
        <w:ind w:left="0"/>
        <w:jc w:val="both"/>
      </w:pPr>
      <w:r>
        <w:rPr>
          <w:rFonts w:ascii="Times New Roman"/>
          <w:b w:val="false"/>
          <w:i w:val="false"/>
          <w:color w:val="000000"/>
          <w:sz w:val="28"/>
        </w:rPr>
        <w:t>
      эхокардиография (болған кезде): қақпақшалардың кемістігі, гипертрофиялық кардиомиопатия, жүрекшелер функциясының төмендеуі, локальді жиырылуының бұзылуы;</w:t>
      </w:r>
    </w:p>
    <w:bookmarkEnd w:id="479"/>
    <w:bookmarkStart w:name="z588" w:id="480"/>
    <w:p>
      <w:pPr>
        <w:spacing w:after="0"/>
        <w:ind w:left="0"/>
        <w:jc w:val="both"/>
      </w:pPr>
      <w:r>
        <w:rPr>
          <w:rFonts w:ascii="Times New Roman"/>
          <w:b w:val="false"/>
          <w:i w:val="false"/>
          <w:color w:val="000000"/>
          <w:sz w:val="28"/>
        </w:rPr>
        <w:t>
      ЭКГ-ні тәуліктік мониторингілеу (болған кезде): миокард ишемиясының критерийлері, ST&gt; 2 мм сегментінің депрессиясы және оның ұзақтығы.</w:t>
      </w:r>
    </w:p>
    <w:bookmarkEnd w:id="480"/>
    <w:bookmarkStart w:name="z589" w:id="481"/>
    <w:p>
      <w:pPr>
        <w:spacing w:after="0"/>
        <w:ind w:left="0"/>
        <w:jc w:val="both"/>
      </w:pPr>
      <w:r>
        <w:rPr>
          <w:rFonts w:ascii="Times New Roman"/>
          <w:b w:val="false"/>
          <w:i w:val="false"/>
          <w:color w:val="000000"/>
          <w:sz w:val="28"/>
        </w:rPr>
        <w:t>
      Миокард ишемиясын ушықтыратын немесе оның ағымын үдететін қосалқы жағдайлар ескеріледі:</w:t>
      </w:r>
    </w:p>
    <w:bookmarkEnd w:id="481"/>
    <w:bookmarkStart w:name="z590" w:id="482"/>
    <w:p>
      <w:pPr>
        <w:spacing w:after="0"/>
        <w:ind w:left="0"/>
        <w:jc w:val="both"/>
      </w:pPr>
      <w:r>
        <w:rPr>
          <w:rFonts w:ascii="Times New Roman"/>
          <w:b w:val="false"/>
          <w:i w:val="false"/>
          <w:color w:val="000000"/>
          <w:sz w:val="28"/>
        </w:rPr>
        <w:t>
      оттегін жоғарылатып тұтыну: артериялық гипертензия, гипертиреоз, жүректіңа орталық ақауы;</w:t>
      </w:r>
    </w:p>
    <w:bookmarkEnd w:id="482"/>
    <w:bookmarkStart w:name="z591" w:id="483"/>
    <w:p>
      <w:pPr>
        <w:spacing w:after="0"/>
        <w:ind w:left="0"/>
        <w:jc w:val="both"/>
      </w:pPr>
      <w:r>
        <w:rPr>
          <w:rFonts w:ascii="Times New Roman"/>
          <w:b w:val="false"/>
          <w:i w:val="false"/>
          <w:color w:val="000000"/>
          <w:sz w:val="28"/>
        </w:rPr>
        <w:t>
      оттегінің түсуін төмендететін: анемия, пневмония, бронх демікпесі, өкпенің созылмалы осбтруктивті ауруы, өкпе гипертензиясы, гиперкоагуляция, туа біткен және жүре пайда болған жүрек ақаулары.</w:t>
      </w:r>
    </w:p>
    <w:bookmarkEnd w:id="483"/>
    <w:bookmarkStart w:name="z592" w:id="484"/>
    <w:p>
      <w:pPr>
        <w:spacing w:after="0"/>
        <w:ind w:left="0"/>
        <w:jc w:val="both"/>
      </w:pPr>
      <w:r>
        <w:rPr>
          <w:rFonts w:ascii="Times New Roman"/>
          <w:b w:val="false"/>
          <w:i w:val="false"/>
          <w:color w:val="000000"/>
          <w:sz w:val="28"/>
        </w:rPr>
        <w:t>
      I 11.9 Жүрек функциясының жетіспеушілігісіз (тұрып қалған) жүректің басымды зақымы бар гипертензивтік (гипертониялық) ауру.</w:t>
      </w:r>
    </w:p>
    <w:bookmarkEnd w:id="484"/>
    <w:bookmarkStart w:name="z593" w:id="485"/>
    <w:p>
      <w:pPr>
        <w:spacing w:after="0"/>
        <w:ind w:left="0"/>
        <w:jc w:val="both"/>
      </w:pPr>
      <w:r>
        <w:rPr>
          <w:rFonts w:ascii="Times New Roman"/>
          <w:b w:val="false"/>
          <w:i w:val="false"/>
          <w:color w:val="000000"/>
          <w:sz w:val="28"/>
        </w:rPr>
        <w:t>
      Емдеуге жатқызу үшін негіздер айқындалады:</w:t>
      </w:r>
    </w:p>
    <w:bookmarkEnd w:id="485"/>
    <w:bookmarkStart w:name="z594" w:id="486"/>
    <w:p>
      <w:pPr>
        <w:spacing w:after="0"/>
        <w:ind w:left="0"/>
        <w:jc w:val="both"/>
      </w:pPr>
      <w:r>
        <w:rPr>
          <w:rFonts w:ascii="Times New Roman"/>
          <w:b w:val="false"/>
          <w:i w:val="false"/>
          <w:color w:val="000000"/>
          <w:sz w:val="28"/>
        </w:rPr>
        <w:t>
      емдеуе жатқызуға дейінгі кезеңде, оның ішінде қабылдау бөлімшесінде басылмайтын гипертониялық криз;</w:t>
      </w:r>
    </w:p>
    <w:bookmarkEnd w:id="486"/>
    <w:bookmarkStart w:name="z595" w:id="487"/>
    <w:p>
      <w:pPr>
        <w:spacing w:after="0"/>
        <w:ind w:left="0"/>
        <w:jc w:val="both"/>
      </w:pPr>
      <w:r>
        <w:rPr>
          <w:rFonts w:ascii="Times New Roman"/>
          <w:b w:val="false"/>
          <w:i w:val="false"/>
          <w:color w:val="000000"/>
          <w:sz w:val="28"/>
        </w:rPr>
        <w:t>
      гипертониялық энцефлапотияның айқын пайда болуымен гипертониялық криз;</w:t>
      </w:r>
    </w:p>
    <w:bookmarkEnd w:id="487"/>
    <w:bookmarkStart w:name="z596" w:id="488"/>
    <w:p>
      <w:pPr>
        <w:spacing w:after="0"/>
        <w:ind w:left="0"/>
        <w:jc w:val="both"/>
      </w:pPr>
      <w:r>
        <w:rPr>
          <w:rFonts w:ascii="Times New Roman"/>
          <w:b w:val="false"/>
          <w:i w:val="false"/>
          <w:color w:val="000000"/>
          <w:sz w:val="28"/>
        </w:rPr>
        <w:t>
      Аспаптық зерттеулер жүргізіледі және бағаланады:</w:t>
      </w:r>
    </w:p>
    <w:bookmarkEnd w:id="488"/>
    <w:bookmarkStart w:name="z597" w:id="489"/>
    <w:p>
      <w:pPr>
        <w:spacing w:after="0"/>
        <w:ind w:left="0"/>
        <w:jc w:val="both"/>
      </w:pPr>
      <w:r>
        <w:rPr>
          <w:rFonts w:ascii="Times New Roman"/>
          <w:b w:val="false"/>
          <w:i w:val="false"/>
          <w:color w:val="000000"/>
          <w:sz w:val="28"/>
        </w:rPr>
        <w:t>
      электрокардиография: жүректің электрлі осінің солға қарай ауытқуы, сол жақ жүрекшенің гипертрофиясы белгілері, Гис түйінінің аяқтарын блоктау, жүрекшелердің уақтынан бұрын қозуы, артмиялар немесе өткізгіштінің бұзылуы;</w:t>
      </w:r>
    </w:p>
    <w:bookmarkEnd w:id="489"/>
    <w:bookmarkStart w:name="z598" w:id="490"/>
    <w:p>
      <w:pPr>
        <w:spacing w:after="0"/>
        <w:ind w:left="0"/>
        <w:jc w:val="both"/>
      </w:pPr>
      <w:r>
        <w:rPr>
          <w:rFonts w:ascii="Times New Roman"/>
          <w:b w:val="false"/>
          <w:i w:val="false"/>
          <w:color w:val="000000"/>
          <w:sz w:val="28"/>
        </w:rPr>
        <w:t>
      эхокардиография (болған кезде): қақпақшалардың кемістігі, жүрекшелер функциясының төмендеуі, миокард гипертрофиясы;</w:t>
      </w:r>
    </w:p>
    <w:bookmarkEnd w:id="490"/>
    <w:bookmarkStart w:name="z599" w:id="491"/>
    <w:p>
      <w:pPr>
        <w:spacing w:after="0"/>
        <w:ind w:left="0"/>
        <w:jc w:val="both"/>
      </w:pPr>
      <w:r>
        <w:rPr>
          <w:rFonts w:ascii="Times New Roman"/>
          <w:b w:val="false"/>
          <w:i w:val="false"/>
          <w:color w:val="000000"/>
          <w:sz w:val="28"/>
        </w:rPr>
        <w:t>
      артериялық қысымды (болған кезде) тәуліктік мониторингілеу.</w:t>
      </w:r>
    </w:p>
    <w:bookmarkEnd w:id="491"/>
    <w:bookmarkStart w:name="z600" w:id="492"/>
    <w:p>
      <w:pPr>
        <w:spacing w:after="0"/>
        <w:ind w:left="0"/>
        <w:jc w:val="both"/>
      </w:pPr>
      <w:r>
        <w:rPr>
          <w:rFonts w:ascii="Times New Roman"/>
          <w:b w:val="false"/>
          <w:i w:val="false"/>
          <w:color w:val="000000"/>
          <w:sz w:val="28"/>
        </w:rPr>
        <w:t>
      I67.8 Ми қантамырларының басқа да анықталған зақымдары.</w:t>
      </w:r>
    </w:p>
    <w:bookmarkEnd w:id="492"/>
    <w:bookmarkStart w:name="z601" w:id="493"/>
    <w:p>
      <w:pPr>
        <w:spacing w:after="0"/>
        <w:ind w:left="0"/>
        <w:jc w:val="both"/>
      </w:pPr>
      <w:r>
        <w:rPr>
          <w:rFonts w:ascii="Times New Roman"/>
          <w:b w:val="false"/>
          <w:i w:val="false"/>
          <w:color w:val="000000"/>
          <w:sz w:val="28"/>
        </w:rPr>
        <w:t>
      Емдеуге жатқызу үшін негіздер айқындалады:</w:t>
      </w:r>
    </w:p>
    <w:bookmarkEnd w:id="493"/>
    <w:bookmarkStart w:name="z602" w:id="494"/>
    <w:p>
      <w:pPr>
        <w:spacing w:after="0"/>
        <w:ind w:left="0"/>
        <w:jc w:val="both"/>
      </w:pPr>
      <w:r>
        <w:rPr>
          <w:rFonts w:ascii="Times New Roman"/>
          <w:b w:val="false"/>
          <w:i w:val="false"/>
          <w:color w:val="000000"/>
          <w:sz w:val="28"/>
        </w:rPr>
        <w:t>
      прогредиентті ағым (каротиді немесе вертебралды-базилярлы жүйсінің жетіспеушілігі симпотомдарының өсуі):</w:t>
      </w:r>
    </w:p>
    <w:bookmarkEnd w:id="494"/>
    <w:bookmarkStart w:name="z603" w:id="495"/>
    <w:p>
      <w:pPr>
        <w:spacing w:after="0"/>
        <w:ind w:left="0"/>
        <w:jc w:val="both"/>
      </w:pPr>
      <w:r>
        <w:rPr>
          <w:rFonts w:ascii="Times New Roman"/>
          <w:b w:val="false"/>
          <w:i w:val="false"/>
          <w:color w:val="000000"/>
          <w:sz w:val="28"/>
        </w:rPr>
        <w:t>
      когнитивті бұзылыс;</w:t>
      </w:r>
    </w:p>
    <w:bookmarkEnd w:id="495"/>
    <w:bookmarkStart w:name="z604" w:id="496"/>
    <w:p>
      <w:pPr>
        <w:spacing w:after="0"/>
        <w:ind w:left="0"/>
        <w:jc w:val="both"/>
      </w:pPr>
      <w:r>
        <w:rPr>
          <w:rFonts w:ascii="Times New Roman"/>
          <w:b w:val="false"/>
          <w:i w:val="false"/>
          <w:color w:val="000000"/>
          <w:sz w:val="28"/>
        </w:rPr>
        <w:t>
      қозғалу функцияларының бұзылуы:</w:t>
      </w:r>
    </w:p>
    <w:bookmarkEnd w:id="496"/>
    <w:bookmarkStart w:name="z605" w:id="497"/>
    <w:p>
      <w:pPr>
        <w:spacing w:after="0"/>
        <w:ind w:left="0"/>
        <w:jc w:val="both"/>
      </w:pPr>
      <w:r>
        <w:rPr>
          <w:rFonts w:ascii="Times New Roman"/>
          <w:b w:val="false"/>
          <w:i w:val="false"/>
          <w:color w:val="000000"/>
          <w:sz w:val="28"/>
        </w:rPr>
        <w:t>
      транзиторлы ишемиялық шабуыл, инсульттің даму қаупі.</w:t>
      </w:r>
    </w:p>
    <w:bookmarkEnd w:id="497"/>
    <w:bookmarkStart w:name="z606" w:id="498"/>
    <w:p>
      <w:pPr>
        <w:spacing w:after="0"/>
        <w:ind w:left="0"/>
        <w:jc w:val="both"/>
      </w:pPr>
      <w:r>
        <w:rPr>
          <w:rFonts w:ascii="Times New Roman"/>
          <w:b w:val="false"/>
          <w:i w:val="false"/>
          <w:color w:val="000000"/>
          <w:sz w:val="28"/>
        </w:rPr>
        <w:t>
      Бұзылулар мен қауіптер белгілері болған жағдайда, пациент жүргізілген іс-шаралары және емдеуге жатқызу себептері ақпараттық жүйеде көрсетіліп, тәулік бойы бақыланатын стационарға емдеуге жатқызылады.</w:t>
      </w:r>
    </w:p>
    <w:bookmarkEnd w:id="498"/>
    <w:bookmarkStart w:name="z607" w:id="499"/>
    <w:p>
      <w:pPr>
        <w:spacing w:after="0"/>
        <w:ind w:left="0"/>
        <w:jc w:val="both"/>
      </w:pPr>
      <w:r>
        <w:rPr>
          <w:rFonts w:ascii="Times New Roman"/>
          <w:b w:val="false"/>
          <w:i w:val="false"/>
          <w:color w:val="000000"/>
          <w:sz w:val="28"/>
        </w:rPr>
        <w:t>
      4) ас қорыту ағзаларының аурулары кезінде:</w:t>
      </w:r>
    </w:p>
    <w:bookmarkEnd w:id="499"/>
    <w:bookmarkStart w:name="z608" w:id="500"/>
    <w:p>
      <w:pPr>
        <w:spacing w:after="0"/>
        <w:ind w:left="0"/>
        <w:jc w:val="both"/>
      </w:pPr>
      <w:r>
        <w:rPr>
          <w:rFonts w:ascii="Times New Roman"/>
          <w:b w:val="false"/>
          <w:i w:val="false"/>
          <w:color w:val="000000"/>
          <w:sz w:val="28"/>
        </w:rPr>
        <w:t>
      K25.3 Қан ағымсыз және туындаусыз жіті асқазан ойықжарасы;</w:t>
      </w:r>
    </w:p>
    <w:bookmarkEnd w:id="500"/>
    <w:bookmarkStart w:name="z609" w:id="501"/>
    <w:p>
      <w:pPr>
        <w:spacing w:after="0"/>
        <w:ind w:left="0"/>
        <w:jc w:val="both"/>
      </w:pPr>
      <w:r>
        <w:rPr>
          <w:rFonts w:ascii="Times New Roman"/>
          <w:b w:val="false"/>
          <w:i w:val="false"/>
          <w:color w:val="000000"/>
          <w:sz w:val="28"/>
        </w:rPr>
        <w:t>
      K26.3 Қан ағымсыз және туындаусыз жіті тоқішек ойықжарасы.</w:t>
      </w:r>
    </w:p>
    <w:bookmarkEnd w:id="501"/>
    <w:bookmarkStart w:name="z610" w:id="502"/>
    <w:p>
      <w:pPr>
        <w:spacing w:after="0"/>
        <w:ind w:left="0"/>
        <w:jc w:val="both"/>
      </w:pPr>
      <w:r>
        <w:rPr>
          <w:rFonts w:ascii="Times New Roman"/>
          <w:b w:val="false"/>
          <w:i w:val="false"/>
          <w:color w:val="000000"/>
          <w:sz w:val="28"/>
        </w:rPr>
        <w:t>
      Емдеуге жатқызу үшін негіздер айқындалады:</w:t>
      </w:r>
    </w:p>
    <w:bookmarkEnd w:id="502"/>
    <w:bookmarkStart w:name="z611" w:id="503"/>
    <w:p>
      <w:pPr>
        <w:spacing w:after="0"/>
        <w:ind w:left="0"/>
        <w:jc w:val="both"/>
      </w:pPr>
      <w:r>
        <w:rPr>
          <w:rFonts w:ascii="Times New Roman"/>
          <w:b w:val="false"/>
          <w:i w:val="false"/>
          <w:color w:val="000000"/>
          <w:sz w:val="28"/>
        </w:rPr>
        <w:t>
      емдеуе жатқызуға дейінгі кезеңде және оның ішінде қабылдау бөлімшесінде спазмолитиктермен басылмайтын диспепсиямен сүйемелденеиін қарқынды ауырсыну;</w:t>
      </w:r>
    </w:p>
    <w:bookmarkEnd w:id="503"/>
    <w:bookmarkStart w:name="z612" w:id="504"/>
    <w:p>
      <w:pPr>
        <w:spacing w:after="0"/>
        <w:ind w:left="0"/>
        <w:jc w:val="both"/>
      </w:pPr>
      <w:r>
        <w:rPr>
          <w:rFonts w:ascii="Times New Roman"/>
          <w:b w:val="false"/>
          <w:i w:val="false"/>
          <w:color w:val="000000"/>
          <w:sz w:val="28"/>
        </w:rPr>
        <w:t>
      емдеуе жатқызуға дейінгі кезеңде эрадикацияға берілмейтін Helicobacter pylori бар ойықжара ауруы;</w:t>
      </w:r>
    </w:p>
    <w:bookmarkEnd w:id="504"/>
    <w:bookmarkStart w:name="z613" w:id="505"/>
    <w:p>
      <w:pPr>
        <w:spacing w:after="0"/>
        <w:ind w:left="0"/>
        <w:jc w:val="both"/>
      </w:pPr>
      <w:r>
        <w:rPr>
          <w:rFonts w:ascii="Times New Roman"/>
          <w:b w:val="false"/>
          <w:i w:val="false"/>
          <w:color w:val="000000"/>
          <w:sz w:val="28"/>
        </w:rPr>
        <w:t>
      малигнизацияны болдырмау мақсатында отбасылық анамнезінде болған асқазанның ойықжара ауруы;</w:t>
      </w:r>
    </w:p>
    <w:bookmarkEnd w:id="505"/>
    <w:bookmarkStart w:name="z614" w:id="506"/>
    <w:p>
      <w:pPr>
        <w:spacing w:after="0"/>
        <w:ind w:left="0"/>
        <w:jc w:val="both"/>
      </w:pPr>
      <w:r>
        <w:rPr>
          <w:rFonts w:ascii="Times New Roman"/>
          <w:b w:val="false"/>
          <w:i w:val="false"/>
          <w:color w:val="000000"/>
          <w:sz w:val="28"/>
        </w:rPr>
        <w:t>
      өзара асқыну синдромы (қосалқы аурулары) бар ойықжара ауруы.</w:t>
      </w:r>
    </w:p>
    <w:bookmarkEnd w:id="506"/>
    <w:bookmarkStart w:name="z615" w:id="507"/>
    <w:p>
      <w:pPr>
        <w:spacing w:after="0"/>
        <w:ind w:left="0"/>
        <w:jc w:val="both"/>
      </w:pPr>
      <w:r>
        <w:rPr>
          <w:rFonts w:ascii="Times New Roman"/>
          <w:b w:val="false"/>
          <w:i w:val="false"/>
          <w:color w:val="000000"/>
          <w:sz w:val="28"/>
        </w:rPr>
        <w:t>
      K74.3 Бастапқы билиарлы цирроз;</w:t>
      </w:r>
    </w:p>
    <w:bookmarkEnd w:id="507"/>
    <w:bookmarkStart w:name="z616" w:id="508"/>
    <w:p>
      <w:pPr>
        <w:spacing w:after="0"/>
        <w:ind w:left="0"/>
        <w:jc w:val="both"/>
      </w:pPr>
      <w:r>
        <w:rPr>
          <w:rFonts w:ascii="Times New Roman"/>
          <w:b w:val="false"/>
          <w:i w:val="false"/>
          <w:color w:val="000000"/>
          <w:sz w:val="28"/>
        </w:rPr>
        <w:t>
      K74.4 Екінші билиарлы цирроз.</w:t>
      </w:r>
    </w:p>
    <w:bookmarkEnd w:id="508"/>
    <w:bookmarkStart w:name="z617" w:id="509"/>
    <w:p>
      <w:pPr>
        <w:spacing w:after="0"/>
        <w:ind w:left="0"/>
        <w:jc w:val="both"/>
      </w:pPr>
      <w:r>
        <w:rPr>
          <w:rFonts w:ascii="Times New Roman"/>
          <w:b w:val="false"/>
          <w:i w:val="false"/>
          <w:color w:val="000000"/>
          <w:sz w:val="28"/>
        </w:rPr>
        <w:t>
      Емдеуге жатқызу үшін негіздер айқындалады:</w:t>
      </w:r>
    </w:p>
    <w:bookmarkEnd w:id="509"/>
    <w:bookmarkStart w:name="z618" w:id="510"/>
    <w:p>
      <w:pPr>
        <w:spacing w:after="0"/>
        <w:ind w:left="0"/>
        <w:jc w:val="both"/>
      </w:pPr>
      <w:r>
        <w:rPr>
          <w:rFonts w:ascii="Times New Roman"/>
          <w:b w:val="false"/>
          <w:i w:val="false"/>
          <w:color w:val="000000"/>
          <w:sz w:val="28"/>
        </w:rPr>
        <w:t>
      қандағы АлТ, АсТ көрсеткіштерінің 10 реттен астамға жоғарылауы ретінде қандағы патологиялық өзгерістермен расталған процестің белсенділігі, қан ұюының қаупті төмендеуі (тромбаланған уақыт 100 секундттан астам, МНО 6,5 астам).</w:t>
      </w:r>
    </w:p>
    <w:bookmarkEnd w:id="510"/>
    <w:bookmarkStart w:name="z619" w:id="511"/>
    <w:p>
      <w:pPr>
        <w:spacing w:after="0"/>
        <w:ind w:left="0"/>
        <w:jc w:val="both"/>
      </w:pPr>
      <w:r>
        <w:rPr>
          <w:rFonts w:ascii="Times New Roman"/>
          <w:b w:val="false"/>
          <w:i w:val="false"/>
          <w:color w:val="000000"/>
          <w:sz w:val="28"/>
        </w:rPr>
        <w:t>
      Қарқынды терапияны және тұрақты дәрігелік бақылауды талап ететін асқынулардың туындау қаупі бағаланады:</w:t>
      </w:r>
    </w:p>
    <w:bookmarkEnd w:id="511"/>
    <w:bookmarkStart w:name="z620" w:id="512"/>
    <w:p>
      <w:pPr>
        <w:spacing w:after="0"/>
        <w:ind w:left="0"/>
        <w:jc w:val="both"/>
      </w:pPr>
      <w:r>
        <w:rPr>
          <w:rFonts w:ascii="Times New Roman"/>
          <w:b w:val="false"/>
          <w:i w:val="false"/>
          <w:color w:val="000000"/>
          <w:sz w:val="28"/>
        </w:rPr>
        <w:t>
      команың дамуы: патологиялық рефлекстердің болуы: Бабинский, Жуковский, Гордон және Хоботков;</w:t>
      </w:r>
    </w:p>
    <w:bookmarkEnd w:id="512"/>
    <w:bookmarkStart w:name="z621" w:id="513"/>
    <w:p>
      <w:pPr>
        <w:spacing w:after="0"/>
        <w:ind w:left="0"/>
        <w:jc w:val="both"/>
      </w:pPr>
      <w:r>
        <w:rPr>
          <w:rFonts w:ascii="Times New Roman"/>
          <w:b w:val="false"/>
          <w:i w:val="false"/>
          <w:color w:val="000000"/>
          <w:sz w:val="28"/>
        </w:rPr>
        <w:t>
      фиброгастродуоденоскопия жүргізу (өңештің ұлғайған веналарынан қан кетуге күдік);</w:t>
      </w:r>
    </w:p>
    <w:bookmarkEnd w:id="513"/>
    <w:bookmarkStart w:name="z622" w:id="514"/>
    <w:p>
      <w:pPr>
        <w:spacing w:after="0"/>
        <w:ind w:left="0"/>
        <w:jc w:val="both"/>
      </w:pPr>
      <w:r>
        <w:rPr>
          <w:rFonts w:ascii="Times New Roman"/>
          <w:b w:val="false"/>
          <w:i w:val="false"/>
          <w:color w:val="000000"/>
          <w:sz w:val="28"/>
        </w:rPr>
        <w:t>
      электроэнцефалография (баяу дельта-толқындардың пайда болуы, льфа-ритмнің баяулауы).</w:t>
      </w:r>
    </w:p>
    <w:bookmarkEnd w:id="514"/>
    <w:bookmarkStart w:name="z623" w:id="515"/>
    <w:p>
      <w:pPr>
        <w:spacing w:after="0"/>
        <w:ind w:left="0"/>
        <w:jc w:val="both"/>
      </w:pPr>
      <w:r>
        <w:rPr>
          <w:rFonts w:ascii="Times New Roman"/>
          <w:b w:val="false"/>
          <w:i w:val="false"/>
          <w:color w:val="000000"/>
          <w:sz w:val="28"/>
        </w:rPr>
        <w:t>
      Асқынулар мен қауіптер белгілері болған жағдайда, пациент жүргізілген іс-шаралары және емдеуге жатқызу себептері ақпараттық жүйеде көрсетіліп, тәулік бойы бақыланатын стационарға емдеуге жатқызылады.</w:t>
      </w:r>
    </w:p>
    <w:bookmarkEnd w:id="515"/>
    <w:bookmarkStart w:name="z624" w:id="516"/>
    <w:p>
      <w:pPr>
        <w:spacing w:after="0"/>
        <w:ind w:left="0"/>
        <w:jc w:val="both"/>
      </w:pPr>
      <w:r>
        <w:rPr>
          <w:rFonts w:ascii="Times New Roman"/>
          <w:b w:val="false"/>
          <w:i w:val="false"/>
          <w:color w:val="000000"/>
          <w:sz w:val="28"/>
        </w:rPr>
        <w:t>
      5) сүйек-бұлшық ет жүйесінің аурулары кезінде:</w:t>
      </w:r>
    </w:p>
    <w:bookmarkEnd w:id="516"/>
    <w:bookmarkStart w:name="z625" w:id="517"/>
    <w:p>
      <w:pPr>
        <w:spacing w:after="0"/>
        <w:ind w:left="0"/>
        <w:jc w:val="both"/>
      </w:pPr>
      <w:r>
        <w:rPr>
          <w:rFonts w:ascii="Times New Roman"/>
          <w:b w:val="false"/>
          <w:i w:val="false"/>
          <w:color w:val="000000"/>
          <w:sz w:val="28"/>
        </w:rPr>
        <w:t>
      М05.8 Басқа серопозитивті ревматоидті артридтер.</w:t>
      </w:r>
    </w:p>
    <w:bookmarkEnd w:id="517"/>
    <w:bookmarkStart w:name="z626" w:id="518"/>
    <w:p>
      <w:pPr>
        <w:spacing w:after="0"/>
        <w:ind w:left="0"/>
        <w:jc w:val="both"/>
      </w:pPr>
      <w:r>
        <w:rPr>
          <w:rFonts w:ascii="Times New Roman"/>
          <w:b w:val="false"/>
          <w:i w:val="false"/>
          <w:color w:val="000000"/>
          <w:sz w:val="28"/>
        </w:rPr>
        <w:t>
      Емдеуге жатқызу үшін негіздер айқындалады:</w:t>
      </w:r>
    </w:p>
    <w:bookmarkEnd w:id="518"/>
    <w:bookmarkStart w:name="z627" w:id="519"/>
    <w:p>
      <w:pPr>
        <w:spacing w:after="0"/>
        <w:ind w:left="0"/>
        <w:jc w:val="both"/>
      </w:pPr>
      <w:r>
        <w:rPr>
          <w:rFonts w:ascii="Times New Roman"/>
          <w:b w:val="false"/>
          <w:i w:val="false"/>
          <w:color w:val="000000"/>
          <w:sz w:val="28"/>
        </w:rPr>
        <w:t>
      басылмайтын ауырсыну синдромы,</w:t>
      </w:r>
    </w:p>
    <w:bookmarkEnd w:id="519"/>
    <w:bookmarkStart w:name="z628" w:id="520"/>
    <w:p>
      <w:pPr>
        <w:spacing w:after="0"/>
        <w:ind w:left="0"/>
        <w:jc w:val="both"/>
      </w:pPr>
      <w:r>
        <w:rPr>
          <w:rFonts w:ascii="Times New Roman"/>
          <w:b w:val="false"/>
          <w:i w:val="false"/>
          <w:color w:val="000000"/>
          <w:sz w:val="28"/>
        </w:rPr>
        <w:t>
      буындар қозғалысының бұзылуы және өз-өзіне қызмет етудің қиындауы.</w:t>
      </w:r>
    </w:p>
    <w:bookmarkEnd w:id="520"/>
    <w:bookmarkStart w:name="z629" w:id="521"/>
    <w:p>
      <w:pPr>
        <w:spacing w:after="0"/>
        <w:ind w:left="0"/>
        <w:jc w:val="both"/>
      </w:pPr>
      <w:r>
        <w:rPr>
          <w:rFonts w:ascii="Times New Roman"/>
          <w:b w:val="false"/>
          <w:i w:val="false"/>
          <w:color w:val="000000"/>
          <w:sz w:val="28"/>
        </w:rPr>
        <w:t>
      Патологиялық өзгерістермен расталған процестің белсенділігі:</w:t>
      </w:r>
    </w:p>
    <w:bookmarkEnd w:id="521"/>
    <w:bookmarkStart w:name="z630" w:id="522"/>
    <w:p>
      <w:pPr>
        <w:spacing w:after="0"/>
        <w:ind w:left="0"/>
        <w:jc w:val="both"/>
      </w:pPr>
      <w:r>
        <w:rPr>
          <w:rFonts w:ascii="Times New Roman"/>
          <w:b w:val="false"/>
          <w:i w:val="false"/>
          <w:color w:val="000000"/>
          <w:sz w:val="28"/>
        </w:rPr>
        <w:t>
      қанның (ЭШЖ жеделдеуі, лийкоцитоздың жоғарылауы);</w:t>
      </w:r>
    </w:p>
    <w:bookmarkEnd w:id="522"/>
    <w:bookmarkStart w:name="z631" w:id="523"/>
    <w:p>
      <w:pPr>
        <w:spacing w:after="0"/>
        <w:ind w:left="0"/>
        <w:jc w:val="both"/>
      </w:pPr>
      <w:r>
        <w:rPr>
          <w:rFonts w:ascii="Times New Roman"/>
          <w:b w:val="false"/>
          <w:i w:val="false"/>
          <w:color w:val="000000"/>
          <w:sz w:val="28"/>
        </w:rPr>
        <w:t>
      рентгенологиялық өзгерістер: буындар деформациясы, субхондральді аймақтың склерозы.</w:t>
      </w:r>
    </w:p>
    <w:bookmarkEnd w:id="523"/>
    <w:bookmarkStart w:name="z632" w:id="524"/>
    <w:p>
      <w:pPr>
        <w:spacing w:after="0"/>
        <w:ind w:left="0"/>
        <w:jc w:val="both"/>
      </w:pPr>
      <w:r>
        <w:rPr>
          <w:rFonts w:ascii="Times New Roman"/>
          <w:b w:val="false"/>
          <w:i w:val="false"/>
          <w:color w:val="000000"/>
          <w:sz w:val="28"/>
        </w:rPr>
        <w:t>
      М42.1 Ересектердегі омыртқа остеохондрозы;</w:t>
      </w:r>
    </w:p>
    <w:bookmarkEnd w:id="524"/>
    <w:bookmarkStart w:name="z633" w:id="525"/>
    <w:p>
      <w:pPr>
        <w:spacing w:after="0"/>
        <w:ind w:left="0"/>
        <w:jc w:val="both"/>
      </w:pPr>
      <w:r>
        <w:rPr>
          <w:rFonts w:ascii="Times New Roman"/>
          <w:b w:val="false"/>
          <w:i w:val="false"/>
          <w:color w:val="000000"/>
          <w:sz w:val="28"/>
        </w:rPr>
        <w:t>
      М51.1 Бел және радиклопатиясы бар басқа да жерлернің омыртқааралық дискілерінің зақымдалуы.</w:t>
      </w:r>
    </w:p>
    <w:bookmarkEnd w:id="525"/>
    <w:bookmarkStart w:name="z634" w:id="526"/>
    <w:p>
      <w:pPr>
        <w:spacing w:after="0"/>
        <w:ind w:left="0"/>
        <w:jc w:val="both"/>
      </w:pPr>
      <w:r>
        <w:rPr>
          <w:rFonts w:ascii="Times New Roman"/>
          <w:b w:val="false"/>
          <w:i w:val="false"/>
          <w:color w:val="000000"/>
          <w:sz w:val="28"/>
        </w:rPr>
        <w:t>
      Емдеуге жатқызу үшін негіздер айқындалады: омыртқаның әртүрлі бөліктерінің омыртқаралық дискілерінің протрузиясы және жарығы, радикулопатиялар, спондилез, спондилоартроз, рентгенографиядағы және МРТ-дағы дегенеративті-дистрофиялық өзгерістер және асқынудың жаму қаупі бағаланады:</w:t>
      </w:r>
    </w:p>
    <w:bookmarkEnd w:id="526"/>
    <w:bookmarkStart w:name="z635" w:id="527"/>
    <w:p>
      <w:pPr>
        <w:spacing w:after="0"/>
        <w:ind w:left="0"/>
        <w:jc w:val="both"/>
      </w:pPr>
      <w:r>
        <w:rPr>
          <w:rFonts w:ascii="Times New Roman"/>
          <w:b w:val="false"/>
          <w:i w:val="false"/>
          <w:color w:val="000000"/>
          <w:sz w:val="28"/>
        </w:rPr>
        <w:t>
      неврологиялық симптомдар: аяқ бұлшықеттері күшінің 2-3 балға дейін төмендеуі, бұлшы ет атрофиясының белгілері;</w:t>
      </w:r>
    </w:p>
    <w:bookmarkEnd w:id="527"/>
    <w:bookmarkStart w:name="z636" w:id="528"/>
    <w:p>
      <w:pPr>
        <w:spacing w:after="0"/>
        <w:ind w:left="0"/>
        <w:jc w:val="both"/>
      </w:pPr>
      <w:r>
        <w:rPr>
          <w:rFonts w:ascii="Times New Roman"/>
          <w:b w:val="false"/>
          <w:i w:val="false"/>
          <w:color w:val="000000"/>
          <w:sz w:val="28"/>
        </w:rPr>
        <w:t>
      жұлын миының ишемиясына және инфарктіге әкелетін параличтер.</w:t>
      </w:r>
    </w:p>
    <w:bookmarkEnd w:id="528"/>
    <w:bookmarkStart w:name="z637" w:id="529"/>
    <w:p>
      <w:pPr>
        <w:spacing w:after="0"/>
        <w:ind w:left="0"/>
        <w:jc w:val="both"/>
      </w:pPr>
      <w:r>
        <w:rPr>
          <w:rFonts w:ascii="Times New Roman"/>
          <w:b w:val="false"/>
          <w:i w:val="false"/>
          <w:color w:val="000000"/>
          <w:sz w:val="28"/>
        </w:rPr>
        <w:t>
      Қауіптер болған жағдайда, пациент жүргізілген іс-шаралары және емдеуге жатқызу себептері ақпараттық жүйеде көрсетіліп, тәулік бойы бақыланатын стационарға емдеуге жатқызылады.</w:t>
      </w:r>
    </w:p>
    <w:bookmarkEnd w:id="529"/>
    <w:bookmarkStart w:name="z638" w:id="530"/>
    <w:p>
      <w:pPr>
        <w:spacing w:after="0"/>
        <w:ind w:left="0"/>
        <w:jc w:val="both"/>
      </w:pPr>
      <w:r>
        <w:rPr>
          <w:rFonts w:ascii="Times New Roman"/>
          <w:b w:val="false"/>
          <w:i w:val="false"/>
          <w:color w:val="000000"/>
          <w:sz w:val="28"/>
        </w:rPr>
        <w:t>
      6) тыныс алу ағзаларының аурулары:</w:t>
      </w:r>
    </w:p>
    <w:bookmarkEnd w:id="530"/>
    <w:bookmarkStart w:name="z639" w:id="531"/>
    <w:p>
      <w:pPr>
        <w:spacing w:after="0"/>
        <w:ind w:left="0"/>
        <w:jc w:val="both"/>
      </w:pPr>
      <w:r>
        <w:rPr>
          <w:rFonts w:ascii="Times New Roman"/>
          <w:b w:val="false"/>
          <w:i w:val="false"/>
          <w:color w:val="000000"/>
          <w:sz w:val="28"/>
        </w:rPr>
        <w:t>
      J18.0 Нақтыланбаған бронхопневмония;</w:t>
      </w:r>
    </w:p>
    <w:bookmarkEnd w:id="531"/>
    <w:bookmarkStart w:name="z640" w:id="532"/>
    <w:p>
      <w:pPr>
        <w:spacing w:after="0"/>
        <w:ind w:left="0"/>
        <w:jc w:val="both"/>
      </w:pPr>
      <w:r>
        <w:rPr>
          <w:rFonts w:ascii="Times New Roman"/>
          <w:b w:val="false"/>
          <w:i w:val="false"/>
          <w:color w:val="000000"/>
          <w:sz w:val="28"/>
        </w:rPr>
        <w:t>
      J18.8 Басқа пневмония, қоздырғышы анықталмаған;</w:t>
      </w:r>
    </w:p>
    <w:bookmarkEnd w:id="532"/>
    <w:bookmarkStart w:name="z641" w:id="533"/>
    <w:p>
      <w:pPr>
        <w:spacing w:after="0"/>
        <w:ind w:left="0"/>
        <w:jc w:val="both"/>
      </w:pPr>
      <w:r>
        <w:rPr>
          <w:rFonts w:ascii="Times New Roman"/>
          <w:b w:val="false"/>
          <w:i w:val="false"/>
          <w:color w:val="000000"/>
          <w:sz w:val="28"/>
        </w:rPr>
        <w:t>
      Жағдайының ауырлығы бағаланады: айқын инфекциялық-уытты синдром (тұншығу, гипотония, гипертермия). Асқынулардың жоғары қауіп және даму белгілері айқындалады: инфекциялық-уытты шок, плеврит, абсцедтеу.</w:t>
      </w:r>
    </w:p>
    <w:bookmarkEnd w:id="533"/>
    <w:bookmarkStart w:name="z642" w:id="534"/>
    <w:p>
      <w:pPr>
        <w:spacing w:after="0"/>
        <w:ind w:left="0"/>
        <w:jc w:val="both"/>
      </w:pPr>
      <w:r>
        <w:rPr>
          <w:rFonts w:ascii="Times New Roman"/>
          <w:b w:val="false"/>
          <w:i w:val="false"/>
          <w:color w:val="000000"/>
          <w:sz w:val="28"/>
        </w:rPr>
        <w:t>
      J44.8 Басқа нақтыланбаған созылмалы обструктивті өкпе ауруы.</w:t>
      </w:r>
    </w:p>
    <w:bookmarkEnd w:id="534"/>
    <w:bookmarkStart w:name="z643" w:id="535"/>
    <w:p>
      <w:pPr>
        <w:spacing w:after="0"/>
        <w:ind w:left="0"/>
        <w:jc w:val="both"/>
      </w:pPr>
      <w:r>
        <w:rPr>
          <w:rFonts w:ascii="Times New Roman"/>
          <w:b w:val="false"/>
          <w:i w:val="false"/>
          <w:color w:val="000000"/>
          <w:sz w:val="28"/>
        </w:rPr>
        <w:t>
      Жағдайының ауырлығы бағаланады: симтпомдар ауырлығыны айтарлықтай өсуі, тыныш кезде, тұншығудың аяқ астынан дамуы, жаңа симптомдардың пайда болуы - цианоз, перифериялық ісу, ушығу, жүргізілген терапиямен басылмау. Асқынулардың жоғары қаупі және даму белгілері айқындалады: тромбоэмболия, пневмоторакс, жүрекшеаралық предсердий.</w:t>
      </w:r>
    </w:p>
    <w:bookmarkEnd w:id="535"/>
    <w:bookmarkStart w:name="z644" w:id="536"/>
    <w:p>
      <w:pPr>
        <w:spacing w:after="0"/>
        <w:ind w:left="0"/>
        <w:jc w:val="both"/>
      </w:pPr>
      <w:r>
        <w:rPr>
          <w:rFonts w:ascii="Times New Roman"/>
          <w:b w:val="false"/>
          <w:i w:val="false"/>
          <w:color w:val="000000"/>
          <w:sz w:val="28"/>
        </w:rPr>
        <w:t>
      Асқынулардың дамуының жоғарғы қаупінің белгілері болған кезде, пациент тәулік бойы бақыланатын стационарға емдеуге жатқызылады.</w:t>
      </w:r>
    </w:p>
    <w:bookmarkEnd w:id="536"/>
    <w:bookmarkStart w:name="z645" w:id="537"/>
    <w:p>
      <w:pPr>
        <w:spacing w:after="0"/>
        <w:ind w:left="0"/>
        <w:jc w:val="both"/>
      </w:pPr>
      <w:r>
        <w:rPr>
          <w:rFonts w:ascii="Times New Roman"/>
          <w:b w:val="false"/>
          <w:i w:val="false"/>
          <w:color w:val="000000"/>
          <w:sz w:val="28"/>
        </w:rPr>
        <w:t>
      J45.0 Аллергиялық компонентке иелік ететін демікпе;</w:t>
      </w:r>
    </w:p>
    <w:bookmarkEnd w:id="537"/>
    <w:bookmarkStart w:name="z646" w:id="538"/>
    <w:p>
      <w:pPr>
        <w:spacing w:after="0"/>
        <w:ind w:left="0"/>
        <w:jc w:val="both"/>
      </w:pPr>
      <w:r>
        <w:rPr>
          <w:rFonts w:ascii="Times New Roman"/>
          <w:b w:val="false"/>
          <w:i w:val="false"/>
          <w:color w:val="000000"/>
          <w:sz w:val="28"/>
        </w:rPr>
        <w:t>
      J45.8 Аралас демікпе.</w:t>
      </w:r>
    </w:p>
    <w:bookmarkEnd w:id="538"/>
    <w:bookmarkStart w:name="z647" w:id="539"/>
    <w:p>
      <w:pPr>
        <w:spacing w:after="0"/>
        <w:ind w:left="0"/>
        <w:jc w:val="both"/>
      </w:pPr>
      <w:r>
        <w:rPr>
          <w:rFonts w:ascii="Times New Roman"/>
          <w:b w:val="false"/>
          <w:i w:val="false"/>
          <w:color w:val="000000"/>
          <w:sz w:val="28"/>
        </w:rPr>
        <w:t>
      Жағдайы бағаланады: экспираторлы тұншығу, тыныс алу қозғалыстарының жиілігі 1 минутта 30-дан аспайды.</w:t>
      </w:r>
    </w:p>
    <w:bookmarkEnd w:id="539"/>
    <w:bookmarkStart w:name="z648" w:id="540"/>
    <w:p>
      <w:pPr>
        <w:spacing w:after="0"/>
        <w:ind w:left="0"/>
        <w:jc w:val="both"/>
      </w:pPr>
      <w:r>
        <w:rPr>
          <w:rFonts w:ascii="Times New Roman"/>
          <w:b w:val="false"/>
          <w:i w:val="false"/>
          <w:color w:val="000000"/>
          <w:sz w:val="28"/>
        </w:rPr>
        <w:t>
      Асқынулардың жоғары қауіп және даму белгілері айқындалады: бронх демкіпесінің ауыр ұстамасы, тыныс алу жеткіліксіздігінің болуы.</w:t>
      </w:r>
    </w:p>
    <w:bookmarkEnd w:id="540"/>
    <w:bookmarkStart w:name="z649" w:id="541"/>
    <w:p>
      <w:pPr>
        <w:spacing w:after="0"/>
        <w:ind w:left="0"/>
        <w:jc w:val="both"/>
      </w:pPr>
      <w:r>
        <w:rPr>
          <w:rFonts w:ascii="Times New Roman"/>
          <w:b w:val="false"/>
          <w:i w:val="false"/>
          <w:color w:val="000000"/>
          <w:sz w:val="28"/>
        </w:rPr>
        <w:t>
      Зерттеудің функционалдық әдістері жүргізіледі:</w:t>
      </w:r>
    </w:p>
    <w:bookmarkEnd w:id="541"/>
    <w:bookmarkStart w:name="z650" w:id="542"/>
    <w:p>
      <w:pPr>
        <w:spacing w:after="0"/>
        <w:ind w:left="0"/>
        <w:jc w:val="both"/>
      </w:pPr>
      <w:r>
        <w:rPr>
          <w:rFonts w:ascii="Times New Roman"/>
          <w:b w:val="false"/>
          <w:i w:val="false"/>
          <w:color w:val="000000"/>
          <w:sz w:val="28"/>
        </w:rPr>
        <w:t>
      пикфлоуметрия;</w:t>
      </w:r>
    </w:p>
    <w:bookmarkEnd w:id="542"/>
    <w:bookmarkStart w:name="z651" w:id="543"/>
    <w:p>
      <w:pPr>
        <w:spacing w:after="0"/>
        <w:ind w:left="0"/>
        <w:jc w:val="both"/>
      </w:pPr>
      <w:r>
        <w:rPr>
          <w:rFonts w:ascii="Times New Roman"/>
          <w:b w:val="false"/>
          <w:i w:val="false"/>
          <w:color w:val="000000"/>
          <w:sz w:val="28"/>
        </w:rPr>
        <w:t>
      спирометрия.</w:t>
      </w:r>
    </w:p>
    <w:bookmarkEnd w:id="543"/>
    <w:bookmarkStart w:name="z652" w:id="544"/>
    <w:p>
      <w:pPr>
        <w:spacing w:after="0"/>
        <w:ind w:left="0"/>
        <w:jc w:val="both"/>
      </w:pPr>
      <w:r>
        <w:rPr>
          <w:rFonts w:ascii="Times New Roman"/>
          <w:b w:val="false"/>
          <w:i w:val="false"/>
          <w:color w:val="000000"/>
          <w:sz w:val="28"/>
        </w:rPr>
        <w:t>
      Бронх демікпесінің ауыр ұстамасы кезінде, спирометрия кезінде, бірінші секундтағы үдемелі демнің көлемі немесе пикфлоуметрия кезіндегі тиісті мәндерден кемінде 80% болатын пикфлоуметрия кезіндегі демнің ең жоғарғы жылдамдығы, спирометрия кезінде, бірінші секундтағы үдемелі демнің көлемі көрсеткішінің вариабельділігі немесе пикфлоуметрия кезіндегі &gt;30% демнің ең жоғарғы.</w:t>
      </w:r>
    </w:p>
    <w:bookmarkEnd w:id="544"/>
    <w:bookmarkStart w:name="z653" w:id="545"/>
    <w:p>
      <w:pPr>
        <w:spacing w:after="0"/>
        <w:ind w:left="0"/>
        <w:jc w:val="both"/>
      </w:pPr>
      <w:r>
        <w:rPr>
          <w:rFonts w:ascii="Times New Roman"/>
          <w:b w:val="false"/>
          <w:i w:val="false"/>
          <w:color w:val="000000"/>
          <w:sz w:val="28"/>
        </w:rPr>
        <w:t>
      Пациентке емдеу хаттамасына сәйкес бронхты кеңейтетін перпараттар тағайындалады, бұл ретте:</w:t>
      </w:r>
    </w:p>
    <w:bookmarkEnd w:id="545"/>
    <w:bookmarkStart w:name="z654" w:id="546"/>
    <w:p>
      <w:pPr>
        <w:spacing w:after="0"/>
        <w:ind w:left="0"/>
        <w:jc w:val="both"/>
      </w:pPr>
      <w:r>
        <w:rPr>
          <w:rFonts w:ascii="Times New Roman"/>
          <w:b w:val="false"/>
          <w:i w:val="false"/>
          <w:color w:val="000000"/>
          <w:sz w:val="28"/>
        </w:rPr>
        <w:t>
      тез әсер жоқ;</w:t>
      </w:r>
    </w:p>
    <w:bookmarkEnd w:id="546"/>
    <w:bookmarkStart w:name="z655" w:id="547"/>
    <w:p>
      <w:pPr>
        <w:spacing w:after="0"/>
        <w:ind w:left="0"/>
        <w:jc w:val="both"/>
      </w:pPr>
      <w:r>
        <w:rPr>
          <w:rFonts w:ascii="Times New Roman"/>
          <w:b w:val="false"/>
          <w:i w:val="false"/>
          <w:color w:val="000000"/>
          <w:sz w:val="28"/>
        </w:rPr>
        <w:t>
      әсер кемінде 3 сағат сақталады.</w:t>
      </w:r>
    </w:p>
    <w:bookmarkEnd w:id="547"/>
    <w:bookmarkStart w:name="z656" w:id="548"/>
    <w:p>
      <w:pPr>
        <w:spacing w:after="0"/>
        <w:ind w:left="0"/>
        <w:jc w:val="both"/>
      </w:pPr>
      <w:r>
        <w:rPr>
          <w:rFonts w:ascii="Times New Roman"/>
          <w:b w:val="false"/>
          <w:i w:val="false"/>
          <w:color w:val="000000"/>
          <w:sz w:val="28"/>
        </w:rPr>
        <w:t>
      кортикостероидтер:</w:t>
      </w:r>
    </w:p>
    <w:bookmarkEnd w:id="548"/>
    <w:bookmarkStart w:name="z657" w:id="549"/>
    <w:p>
      <w:pPr>
        <w:spacing w:after="0"/>
        <w:ind w:left="0"/>
        <w:jc w:val="both"/>
      </w:pPr>
      <w:r>
        <w:rPr>
          <w:rFonts w:ascii="Times New Roman"/>
          <w:b w:val="false"/>
          <w:i w:val="false"/>
          <w:color w:val="000000"/>
          <w:sz w:val="28"/>
        </w:rPr>
        <w:t>
      қолданғаннан кейін 2-6 сағат ішінде жақсару жоқ;</w:t>
      </w:r>
    </w:p>
    <w:bookmarkEnd w:id="549"/>
    <w:bookmarkStart w:name="z658" w:id="550"/>
    <w:p>
      <w:pPr>
        <w:spacing w:after="0"/>
        <w:ind w:left="0"/>
        <w:jc w:val="both"/>
      </w:pPr>
      <w:r>
        <w:rPr>
          <w:rFonts w:ascii="Times New Roman"/>
          <w:b w:val="false"/>
          <w:i w:val="false"/>
          <w:color w:val="000000"/>
          <w:sz w:val="28"/>
        </w:rPr>
        <w:t>
      одан әрі нашарлау, тыныс алу және өкпе-жүрек функциясының жетіспеушілігінің өршуі, "дыбыссыз өкпе" байқалады.</w:t>
      </w:r>
    </w:p>
    <w:bookmarkEnd w:id="550"/>
    <w:bookmarkStart w:name="z659" w:id="551"/>
    <w:p>
      <w:pPr>
        <w:spacing w:after="0"/>
        <w:ind w:left="0"/>
        <w:jc w:val="both"/>
      </w:pPr>
      <w:r>
        <w:rPr>
          <w:rFonts w:ascii="Times New Roman"/>
          <w:b w:val="false"/>
          <w:i w:val="false"/>
          <w:color w:val="000000"/>
          <w:sz w:val="28"/>
        </w:rPr>
        <w:t>
      Оң әсер болмаған жағдайда, пациент жүргізілген іс-шаралары және емдеуге жатқызу себептері ақпараттық жүйеде көрсетіліп, тәулік бойы бақыланатын стационарға емдеуге жатқызылады.</w:t>
      </w:r>
    </w:p>
    <w:bookmarkEnd w:id="551"/>
    <w:bookmarkStart w:name="z660" w:id="552"/>
    <w:p>
      <w:pPr>
        <w:spacing w:after="0"/>
        <w:ind w:left="0"/>
        <w:jc w:val="both"/>
      </w:pPr>
      <w:r>
        <w:rPr>
          <w:rFonts w:ascii="Times New Roman"/>
          <w:b w:val="false"/>
          <w:i w:val="false"/>
          <w:color w:val="000000"/>
          <w:sz w:val="28"/>
        </w:rPr>
        <w:t>
      7) несеп жыныстық жүйесінің аурулары кезінде:</w:t>
      </w:r>
    </w:p>
    <w:bookmarkEnd w:id="552"/>
    <w:bookmarkStart w:name="z661" w:id="553"/>
    <w:p>
      <w:pPr>
        <w:spacing w:after="0"/>
        <w:ind w:left="0"/>
        <w:jc w:val="both"/>
      </w:pPr>
      <w:r>
        <w:rPr>
          <w:rFonts w:ascii="Times New Roman"/>
          <w:b w:val="false"/>
          <w:i w:val="false"/>
          <w:color w:val="000000"/>
          <w:sz w:val="28"/>
        </w:rPr>
        <w:t>
      N10 Жіті тубулоинтерстициалды нефрит;</w:t>
      </w:r>
    </w:p>
    <w:bookmarkEnd w:id="553"/>
    <w:bookmarkStart w:name="z662" w:id="554"/>
    <w:p>
      <w:pPr>
        <w:spacing w:after="0"/>
        <w:ind w:left="0"/>
        <w:jc w:val="both"/>
      </w:pPr>
      <w:r>
        <w:rPr>
          <w:rFonts w:ascii="Times New Roman"/>
          <w:b w:val="false"/>
          <w:i w:val="false"/>
          <w:color w:val="000000"/>
          <w:sz w:val="28"/>
        </w:rPr>
        <w:t>
      N11.1 Созылмалы обструктивті пиелонефрит;</w:t>
      </w:r>
    </w:p>
    <w:bookmarkEnd w:id="554"/>
    <w:bookmarkStart w:name="z663" w:id="555"/>
    <w:p>
      <w:pPr>
        <w:spacing w:after="0"/>
        <w:ind w:left="0"/>
        <w:jc w:val="both"/>
      </w:pPr>
      <w:r>
        <w:rPr>
          <w:rFonts w:ascii="Times New Roman"/>
          <w:b w:val="false"/>
          <w:i w:val="false"/>
          <w:color w:val="000000"/>
          <w:sz w:val="28"/>
        </w:rPr>
        <w:t>
      N11.8 Басқа созылмалы тубулоинтерстициалды нефриттер.</w:t>
      </w:r>
    </w:p>
    <w:bookmarkEnd w:id="555"/>
    <w:bookmarkStart w:name="z664" w:id="556"/>
    <w:p>
      <w:pPr>
        <w:spacing w:after="0"/>
        <w:ind w:left="0"/>
        <w:jc w:val="both"/>
      </w:pPr>
      <w:r>
        <w:rPr>
          <w:rFonts w:ascii="Times New Roman"/>
          <w:b w:val="false"/>
          <w:i w:val="false"/>
          <w:color w:val="000000"/>
          <w:sz w:val="28"/>
        </w:rPr>
        <w:t>
      Емдеуге жатқызу үшін негіздер айқындалады:</w:t>
      </w:r>
    </w:p>
    <w:bookmarkEnd w:id="556"/>
    <w:bookmarkStart w:name="z665" w:id="557"/>
    <w:p>
      <w:pPr>
        <w:spacing w:after="0"/>
        <w:ind w:left="0"/>
        <w:jc w:val="both"/>
      </w:pPr>
      <w:r>
        <w:rPr>
          <w:rFonts w:ascii="Times New Roman"/>
          <w:b w:val="false"/>
          <w:i w:val="false"/>
          <w:color w:val="000000"/>
          <w:sz w:val="28"/>
        </w:rPr>
        <w:t>
      Антибиотиктерді қабылдау аясында басылмайтын 40 °С-дан жоғары қалшылдау және амбулаториялық жағдайларда зертханалық-аспаптық зерттеп-қараумен расталған:</w:t>
      </w:r>
    </w:p>
    <w:bookmarkEnd w:id="557"/>
    <w:bookmarkStart w:name="z666" w:id="558"/>
    <w:p>
      <w:pPr>
        <w:spacing w:after="0"/>
        <w:ind w:left="0"/>
        <w:jc w:val="both"/>
      </w:pPr>
      <w:r>
        <w:rPr>
          <w:rFonts w:ascii="Times New Roman"/>
          <w:b w:val="false"/>
          <w:i w:val="false"/>
          <w:color w:val="000000"/>
          <w:sz w:val="28"/>
        </w:rPr>
        <w:t>
      кемінде 29-15 мл/мин түйінді сүзгі жылдамдығының ушығып төмендеуі;</w:t>
      </w:r>
    </w:p>
    <w:bookmarkEnd w:id="558"/>
    <w:bookmarkStart w:name="z667" w:id="559"/>
    <w:p>
      <w:pPr>
        <w:spacing w:after="0"/>
        <w:ind w:left="0"/>
        <w:jc w:val="both"/>
      </w:pPr>
      <w:r>
        <w:rPr>
          <w:rFonts w:ascii="Times New Roman"/>
          <w:b w:val="false"/>
          <w:i w:val="false"/>
          <w:color w:val="000000"/>
          <w:sz w:val="28"/>
        </w:rPr>
        <w:t>
      УЗД – бүйрек өлшемінің кішіреюі;</w:t>
      </w:r>
    </w:p>
    <w:bookmarkEnd w:id="559"/>
    <w:bookmarkStart w:name="z668" w:id="560"/>
    <w:p>
      <w:pPr>
        <w:spacing w:after="0"/>
        <w:ind w:left="0"/>
        <w:jc w:val="both"/>
      </w:pPr>
      <w:r>
        <w:rPr>
          <w:rFonts w:ascii="Times New Roman"/>
          <w:b w:val="false"/>
          <w:i w:val="false"/>
          <w:color w:val="000000"/>
          <w:sz w:val="28"/>
        </w:rPr>
        <w:t>
      жалпы қан талдауы (лейкоцитурия), жалпы несеп талдауы (пиурия, протеинурия).</w:t>
      </w:r>
    </w:p>
    <w:bookmarkEnd w:id="560"/>
    <w:bookmarkStart w:name="z669" w:id="561"/>
    <w:p>
      <w:pPr>
        <w:spacing w:after="0"/>
        <w:ind w:left="0"/>
        <w:jc w:val="both"/>
      </w:pPr>
      <w:r>
        <w:rPr>
          <w:rFonts w:ascii="Times New Roman"/>
          <w:b w:val="false"/>
          <w:i w:val="false"/>
          <w:color w:val="000000"/>
          <w:sz w:val="28"/>
        </w:rPr>
        <w:t>
      Асқынулардың даму қаупі бағаланады: абсцедтелу, бүйрек функциясының жетіспеушілігі.</w:t>
      </w:r>
    </w:p>
    <w:bookmarkEnd w:id="561"/>
    <w:bookmarkStart w:name="z670" w:id="562"/>
    <w:p>
      <w:pPr>
        <w:spacing w:after="0"/>
        <w:ind w:left="0"/>
        <w:jc w:val="both"/>
      </w:pPr>
      <w:r>
        <w:rPr>
          <w:rFonts w:ascii="Times New Roman"/>
          <w:b w:val="false"/>
          <w:i w:val="false"/>
          <w:color w:val="000000"/>
          <w:sz w:val="28"/>
        </w:rPr>
        <w:t>
      N70.1 Созылмалы сальпингит және оофорит.</w:t>
      </w:r>
    </w:p>
    <w:bookmarkEnd w:id="562"/>
    <w:bookmarkStart w:name="z671" w:id="563"/>
    <w:p>
      <w:pPr>
        <w:spacing w:after="0"/>
        <w:ind w:left="0"/>
        <w:jc w:val="both"/>
      </w:pPr>
      <w:r>
        <w:rPr>
          <w:rFonts w:ascii="Times New Roman"/>
          <w:b w:val="false"/>
          <w:i w:val="false"/>
          <w:color w:val="000000"/>
          <w:sz w:val="28"/>
        </w:rPr>
        <w:t>
      Емдеуге жатқызу үшін негіздер айқындалады:</w:t>
      </w:r>
    </w:p>
    <w:bookmarkEnd w:id="563"/>
    <w:bookmarkStart w:name="z672" w:id="564"/>
    <w:p>
      <w:pPr>
        <w:spacing w:after="0"/>
        <w:ind w:left="0"/>
        <w:jc w:val="both"/>
      </w:pPr>
      <w:r>
        <w:rPr>
          <w:rFonts w:ascii="Times New Roman"/>
          <w:b w:val="false"/>
          <w:i w:val="false"/>
          <w:color w:val="000000"/>
          <w:sz w:val="28"/>
        </w:rPr>
        <w:t>
      интоксикация симптомдары: дене қызуының жоғарылауы, ЭШЖ артуы, қарқынды ауырсынулар;</w:t>
      </w:r>
    </w:p>
    <w:bookmarkEnd w:id="564"/>
    <w:bookmarkStart w:name="z673" w:id="565"/>
    <w:p>
      <w:pPr>
        <w:spacing w:after="0"/>
        <w:ind w:left="0"/>
        <w:jc w:val="both"/>
      </w:pPr>
      <w:r>
        <w:rPr>
          <w:rFonts w:ascii="Times New Roman"/>
          <w:b w:val="false"/>
          <w:i w:val="false"/>
          <w:color w:val="000000"/>
          <w:sz w:val="28"/>
        </w:rPr>
        <w:t>
      УЗД (трансвагиналдық): спайкалардың болуы және кіші жамбастағы дөңгес, түтікшенің гидро немесе пиосальпинск – ісік тәріздес өзгеріс кезінде.</w:t>
      </w:r>
    </w:p>
    <w:bookmarkEnd w:id="565"/>
    <w:bookmarkStart w:name="z674" w:id="566"/>
    <w:p>
      <w:pPr>
        <w:spacing w:after="0"/>
        <w:ind w:left="0"/>
        <w:jc w:val="both"/>
      </w:pPr>
      <w:r>
        <w:rPr>
          <w:rFonts w:ascii="Times New Roman"/>
          <w:b w:val="false"/>
          <w:i w:val="false"/>
          <w:color w:val="000000"/>
          <w:sz w:val="28"/>
        </w:rPr>
        <w:t>
      Асқынулардың даму қаупі бағаланады: пельвиоперитонит, разрыв пиосальпинкстің жарылуы, жұмыртқаның апоплексиясы.</w:t>
      </w:r>
    </w:p>
    <w:bookmarkEnd w:id="566"/>
    <w:bookmarkStart w:name="z675" w:id="567"/>
    <w:p>
      <w:pPr>
        <w:spacing w:after="0"/>
        <w:ind w:left="0"/>
        <w:jc w:val="both"/>
      </w:pPr>
      <w:r>
        <w:rPr>
          <w:rFonts w:ascii="Times New Roman"/>
          <w:b w:val="false"/>
          <w:i w:val="false"/>
          <w:color w:val="000000"/>
          <w:sz w:val="28"/>
        </w:rPr>
        <w:t>
      Оң әсер болмаған және асқынулардың белгісі болған жағдайда, пациент жүргізілген іс-шаралары және емдеуге жатқызу себептері ақпараттық жүйеде көрсетіліп, тәулік бойы бақыланатын стационарға емдеуге жатқызылады.</w:t>
      </w:r>
    </w:p>
    <w:bookmarkEnd w:id="567"/>
    <w:bookmarkStart w:name="z676" w:id="568"/>
    <w:p>
      <w:pPr>
        <w:spacing w:after="0"/>
        <w:ind w:left="0"/>
        <w:jc w:val="both"/>
      </w:pPr>
      <w:r>
        <w:rPr>
          <w:rFonts w:ascii="Times New Roman"/>
          <w:b w:val="false"/>
          <w:i w:val="false"/>
          <w:color w:val="000000"/>
          <w:sz w:val="28"/>
        </w:rPr>
        <w:t>
      S06.0 Мидың шайқалуы.</w:t>
      </w:r>
    </w:p>
    <w:bookmarkEnd w:id="568"/>
    <w:bookmarkStart w:name="z677" w:id="569"/>
    <w:p>
      <w:pPr>
        <w:spacing w:after="0"/>
        <w:ind w:left="0"/>
        <w:jc w:val="both"/>
      </w:pPr>
      <w:r>
        <w:rPr>
          <w:rFonts w:ascii="Times New Roman"/>
          <w:b w:val="false"/>
          <w:i w:val="false"/>
          <w:color w:val="000000"/>
          <w:sz w:val="28"/>
        </w:rPr>
        <w:t>
      Пациент бас миының жарақатына күдікпен жүгінген кезде, мидың шайқалуы мен соққы алуының арасында сараланған диагностика жүзеге асырылады.</w:t>
      </w:r>
    </w:p>
    <w:bookmarkEnd w:id="569"/>
    <w:bookmarkStart w:name="z678" w:id="570"/>
    <w:p>
      <w:pPr>
        <w:spacing w:after="0"/>
        <w:ind w:left="0"/>
        <w:jc w:val="both"/>
      </w:pPr>
      <w:r>
        <w:rPr>
          <w:rFonts w:ascii="Times New Roman"/>
          <w:b w:val="false"/>
          <w:i w:val="false"/>
          <w:color w:val="000000"/>
          <w:sz w:val="28"/>
        </w:rPr>
        <w:t>
      Мидың соққы алуы симптомдары болған кезде:</w:t>
      </w:r>
    </w:p>
    <w:bookmarkEnd w:id="570"/>
    <w:bookmarkStart w:name="z679" w:id="571"/>
    <w:p>
      <w:pPr>
        <w:spacing w:after="0"/>
        <w:ind w:left="0"/>
        <w:jc w:val="both"/>
      </w:pPr>
      <w:r>
        <w:rPr>
          <w:rFonts w:ascii="Times New Roman"/>
          <w:b w:val="false"/>
          <w:i w:val="false"/>
          <w:color w:val="000000"/>
          <w:sz w:val="28"/>
        </w:rPr>
        <w:t>
      естен танып қалу: бірнеше минуттан бастап одан жоғары;</w:t>
      </w:r>
    </w:p>
    <w:bookmarkEnd w:id="571"/>
    <w:bookmarkStart w:name="z680" w:id="572"/>
    <w:p>
      <w:pPr>
        <w:spacing w:after="0"/>
        <w:ind w:left="0"/>
        <w:jc w:val="both"/>
      </w:pPr>
      <w:r>
        <w:rPr>
          <w:rFonts w:ascii="Times New Roman"/>
          <w:b w:val="false"/>
          <w:i w:val="false"/>
          <w:color w:val="000000"/>
          <w:sz w:val="28"/>
        </w:rPr>
        <w:t>
      сананың жалпы бұзылуы: тежелу, ұйқышылдық, анық емес амнезия, сананың шатасуы;</w:t>
      </w:r>
    </w:p>
    <w:bookmarkEnd w:id="572"/>
    <w:bookmarkStart w:name="z681" w:id="573"/>
    <w:p>
      <w:pPr>
        <w:spacing w:after="0"/>
        <w:ind w:left="0"/>
        <w:jc w:val="both"/>
      </w:pPr>
      <w:r>
        <w:rPr>
          <w:rFonts w:ascii="Times New Roman"/>
          <w:b w:val="false"/>
          <w:i w:val="false"/>
          <w:color w:val="000000"/>
          <w:sz w:val="28"/>
        </w:rPr>
        <w:t>
      мидың ісінуінен туындайтын бастың ауруы, жұлын сұйығы ағымының бұзылуы, бастың айналуы;</w:t>
      </w:r>
    </w:p>
    <w:bookmarkEnd w:id="573"/>
    <w:bookmarkStart w:name="z682" w:id="574"/>
    <w:p>
      <w:pPr>
        <w:spacing w:after="0"/>
        <w:ind w:left="0"/>
        <w:jc w:val="both"/>
      </w:pPr>
      <w:r>
        <w:rPr>
          <w:rFonts w:ascii="Times New Roman"/>
          <w:b w:val="false"/>
          <w:i w:val="false"/>
          <w:color w:val="000000"/>
          <w:sz w:val="28"/>
        </w:rPr>
        <w:t>
      жүрек айну және құсу, қалшылдау;</w:t>
      </w:r>
    </w:p>
    <w:bookmarkEnd w:id="574"/>
    <w:bookmarkStart w:name="z683" w:id="575"/>
    <w:p>
      <w:pPr>
        <w:spacing w:after="0"/>
        <w:ind w:left="0"/>
        <w:jc w:val="both"/>
      </w:pPr>
      <w:r>
        <w:rPr>
          <w:rFonts w:ascii="Times New Roman"/>
          <w:b w:val="false"/>
          <w:i w:val="false"/>
          <w:color w:val="000000"/>
          <w:sz w:val="28"/>
        </w:rPr>
        <w:t>
      артериялық қысымның қалыпты деңгейінің бұзылуы: 140/80 сынып бағанынан 180/100 мм сынып бағанына дейін немесе одан жоғары көтерілуі, жүрек қағысы жиілеген кезде 120 дейін немесе баяулаған кезде минутына 45 соғуға дейін көтерілуі;</w:t>
      </w:r>
    </w:p>
    <w:bookmarkEnd w:id="575"/>
    <w:bookmarkStart w:name="z684" w:id="576"/>
    <w:p>
      <w:pPr>
        <w:spacing w:after="0"/>
        <w:ind w:left="0"/>
        <w:jc w:val="both"/>
      </w:pPr>
      <w:r>
        <w:rPr>
          <w:rFonts w:ascii="Times New Roman"/>
          <w:b w:val="false"/>
          <w:i w:val="false"/>
          <w:color w:val="000000"/>
          <w:sz w:val="28"/>
        </w:rPr>
        <w:t>
      гипертермия: дене қызуының дене қызуының 40—41°С дейін байқатпай көтерілуінен;</w:t>
      </w:r>
    </w:p>
    <w:bookmarkEnd w:id="576"/>
    <w:bookmarkStart w:name="z685" w:id="577"/>
    <w:p>
      <w:pPr>
        <w:spacing w:after="0"/>
        <w:ind w:left="0"/>
        <w:jc w:val="both"/>
      </w:pPr>
      <w:r>
        <w:rPr>
          <w:rFonts w:ascii="Times New Roman"/>
          <w:b w:val="false"/>
          <w:i w:val="false"/>
          <w:color w:val="000000"/>
          <w:sz w:val="28"/>
        </w:rPr>
        <w:t>
      ми жасушаларының бұзылуынан, жұлын сұйығы ағымының бұзылуынан және жасушаларды бытырату қоректерінен улану салдарынан туындайтын неврологиялық симптомдар: көздің кенеттен қозғалуы, бұлшық ет спазмдары, аяқ- қолдың сал болып қалуы, мылқау болу;</w:t>
      </w:r>
    </w:p>
    <w:bookmarkEnd w:id="577"/>
    <w:bookmarkStart w:name="z686" w:id="578"/>
    <w:p>
      <w:pPr>
        <w:spacing w:after="0"/>
        <w:ind w:left="0"/>
        <w:jc w:val="both"/>
      </w:pPr>
      <w:r>
        <w:rPr>
          <w:rFonts w:ascii="Times New Roman"/>
          <w:b w:val="false"/>
          <w:i w:val="false"/>
          <w:color w:val="000000"/>
          <w:sz w:val="28"/>
        </w:rPr>
        <w:t>
      айқындылығы әртүрлі дәрежедегі менингеалдық белгілер.</w:t>
      </w:r>
    </w:p>
    <w:bookmarkEnd w:id="578"/>
    <w:bookmarkStart w:name="z687" w:id="579"/>
    <w:p>
      <w:pPr>
        <w:spacing w:after="0"/>
        <w:ind w:left="0"/>
        <w:jc w:val="both"/>
      </w:pPr>
      <w:r>
        <w:rPr>
          <w:rFonts w:ascii="Times New Roman"/>
          <w:b w:val="false"/>
          <w:i w:val="false"/>
          <w:color w:val="000000"/>
          <w:sz w:val="28"/>
        </w:rPr>
        <w:t>
      Растау үшін мидың компьютерлік томографиясы жасалады (мидың құрылымдық өзгерістерінің және/немесе қаңқа сүйектерінің сынуының болуына). Компьютерлік томография жасау мүмкін болмаған кезде пациент бақылау үшін 3-тен 5 тәулікке дейін стационарға емдеуге жатқызылады.</w:t>
      </w:r>
    </w:p>
    <w:bookmarkEnd w:id="579"/>
    <w:bookmarkStart w:name="z688" w:id="580"/>
    <w:p>
      <w:pPr>
        <w:spacing w:after="0"/>
        <w:ind w:left="0"/>
        <w:jc w:val="both"/>
      </w:pPr>
      <w:r>
        <w:rPr>
          <w:rFonts w:ascii="Times New Roman"/>
          <w:b w:val="false"/>
          <w:i w:val="false"/>
          <w:color w:val="000000"/>
          <w:sz w:val="28"/>
        </w:rPr>
        <w:t>
      Мидың компенсацияланған жарақаттық қысу кезеңін (ашық аралық) жоққа шығару үшін пациент тәулік бойы қабылдау бөлімінің жағдайында бақылауда болады.</w:t>
      </w:r>
    </w:p>
    <w:bookmarkEnd w:id="580"/>
    <w:bookmarkStart w:name="z689" w:id="581"/>
    <w:p>
      <w:pPr>
        <w:spacing w:after="0"/>
        <w:ind w:left="0"/>
        <w:jc w:val="both"/>
      </w:pPr>
      <w:r>
        <w:rPr>
          <w:rFonts w:ascii="Times New Roman"/>
          <w:b w:val="false"/>
          <w:i w:val="false"/>
          <w:color w:val="000000"/>
          <w:sz w:val="28"/>
        </w:rPr>
        <w:t>
      Мидың соққы алуы диагнозы расталған жағдайда, пациент ақпараттық жүйеде жүргізілген іс-шаралары мен емдеуге жатқызу себебі көрсетіле отырып, тәуліктік стационарға емдеуге жатқызылады.</w:t>
      </w:r>
    </w:p>
    <w:bookmarkEnd w:id="581"/>
    <w:bookmarkStart w:name="z690" w:id="582"/>
    <w:p>
      <w:pPr>
        <w:spacing w:after="0"/>
        <w:ind w:left="0"/>
        <w:jc w:val="both"/>
      </w:pPr>
      <w:r>
        <w:rPr>
          <w:rFonts w:ascii="Times New Roman"/>
          <w:b w:val="false"/>
          <w:i w:val="false"/>
          <w:color w:val="000000"/>
          <w:sz w:val="28"/>
        </w:rPr>
        <w:t>
      Мидың шайқалуы диагнозы кезінде пациентке тынығу, кемінде 5 күн төсек режимі және амбулаториялық жағдайларда бақылауда болу ұсынылады..</w:t>
      </w:r>
    </w:p>
    <w:bookmarkEnd w:id="582"/>
    <w:bookmarkStart w:name="z691" w:id="583"/>
    <w:p>
      <w:pPr>
        <w:spacing w:after="0"/>
        <w:ind w:left="0"/>
        <w:jc w:val="both"/>
      </w:pPr>
      <w:r>
        <w:rPr>
          <w:rFonts w:ascii="Times New Roman"/>
          <w:b w:val="false"/>
          <w:i w:val="false"/>
          <w:color w:val="000000"/>
          <w:sz w:val="28"/>
        </w:rPr>
        <w:t>
      J30.4 Нақтыланбаған аллергиялық ринит, J45.0 Аллергиялық компонентке ие демікпе, D69.0 Аллергиялық пурпура L50.0Аллергиялық итжегі, Т78.4 Нақтыланбаған аллергия.</w:t>
      </w:r>
    </w:p>
    <w:bookmarkEnd w:id="583"/>
    <w:bookmarkStart w:name="z692" w:id="584"/>
    <w:p>
      <w:pPr>
        <w:spacing w:after="0"/>
        <w:ind w:left="0"/>
        <w:jc w:val="both"/>
      </w:pPr>
      <w:r>
        <w:rPr>
          <w:rFonts w:ascii="Times New Roman"/>
          <w:b w:val="false"/>
          <w:i w:val="false"/>
          <w:color w:val="000000"/>
          <w:sz w:val="28"/>
        </w:rPr>
        <w:t>
      Аурулардың көрсетілген коды бар, аллерголог-дәрігердің бақылауымен провокациялық дозаланатын тест жүргізуді талап ететін, сондай-ақ реанимация және қарқынды терапия бөлімшесі бар тәулік бойы бақыланатын стационарға емдеуге жатқызылуы тиіс пациенттер.</w:t>
      </w:r>
    </w:p>
    <w:bookmarkEnd w:id="584"/>
    <w:bookmarkStart w:name="z693" w:id="585"/>
    <w:p>
      <w:pPr>
        <w:spacing w:after="0"/>
        <w:ind w:left="0"/>
        <w:jc w:val="both"/>
      </w:pPr>
      <w:r>
        <w:rPr>
          <w:rFonts w:ascii="Times New Roman"/>
          <w:b w:val="false"/>
          <w:i w:val="false"/>
          <w:color w:val="000000"/>
          <w:sz w:val="28"/>
        </w:rPr>
        <w:t>
      Жоғарыда көрсетілген нозологиялар бойынша зерттеп-қарау тізбесі АХЖ-10 кодтарының тізбесіне сәйкес сай болмаған жағдайда, бекітілген диагностика мен емдеудің клиникалық хаттамаларына бағдарлануы тиіс.</w:t>
      </w:r>
    </w:p>
    <w:bookmarkEnd w:id="585"/>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Денсаулық сақтау министрі</w:t>
            </w:r>
            <w:r>
              <w:br/>
            </w:r>
            <w:r>
              <w:rPr>
                <w:rFonts w:ascii="Times New Roman"/>
                <w:b w:val="false"/>
                <w:i w:val="false"/>
                <w:color w:val="000000"/>
                <w:sz w:val="20"/>
              </w:rPr>
              <w:t>2022 жылғы 24 наурыздағы</w:t>
            </w:r>
            <w:r>
              <w:br/>
            </w:r>
            <w:r>
              <w:rPr>
                <w:rFonts w:ascii="Times New Roman"/>
                <w:b w:val="false"/>
                <w:i w:val="false"/>
                <w:color w:val="000000"/>
                <w:sz w:val="20"/>
              </w:rPr>
              <w:t>№ ҚР- ДСМ-27 бұйрығына</w:t>
            </w:r>
            <w:r>
              <w:br/>
            </w:r>
            <w:r>
              <w:rPr>
                <w:rFonts w:ascii="Times New Roman"/>
                <w:b w:val="false"/>
                <w:i w:val="false"/>
                <w:color w:val="000000"/>
                <w:sz w:val="20"/>
              </w:rPr>
              <w:t>2-қосымша</w:t>
            </w:r>
          </w:p>
        </w:tc>
      </w:tr>
    </w:tbl>
    <w:bookmarkStart w:name="z695" w:id="586"/>
    <w:p>
      <w:pPr>
        <w:spacing w:after="0"/>
        <w:ind w:left="0"/>
        <w:jc w:val="left"/>
      </w:pPr>
      <w:r>
        <w:rPr>
          <w:rFonts w:ascii="Times New Roman"/>
          <w:b/>
          <w:i w:val="false"/>
          <w:color w:val="000000"/>
        </w:rPr>
        <w:t xml:space="preserve"> Қазақстан Республикасы Денсаулық сақтау министрлігінің күші жойылған кейбір бұйрықтарының тізбесі</w:t>
      </w:r>
    </w:p>
    <w:bookmarkEnd w:id="586"/>
    <w:bookmarkStart w:name="z696" w:id="587"/>
    <w:p>
      <w:pPr>
        <w:spacing w:after="0"/>
        <w:ind w:left="0"/>
        <w:jc w:val="both"/>
      </w:pPr>
      <w:r>
        <w:rPr>
          <w:rFonts w:ascii="Times New Roman"/>
          <w:b w:val="false"/>
          <w:i w:val="false"/>
          <w:color w:val="000000"/>
          <w:sz w:val="28"/>
        </w:rPr>
        <w:t xml:space="preserve">
      1. "Стационарлық көмек көрсету қағидаларын бекіту туралы" Қазақстан Республикасы Денсаулық сақтау министрінің 2015 жылғы 29 қыркүйектегі № 761 </w:t>
      </w:r>
      <w:r>
        <w:rPr>
          <w:rFonts w:ascii="Times New Roman"/>
          <w:b w:val="false"/>
          <w:i w:val="false"/>
          <w:color w:val="000000"/>
          <w:sz w:val="28"/>
        </w:rPr>
        <w:t>бұйрығының</w:t>
      </w:r>
      <w:r>
        <w:rPr>
          <w:rFonts w:ascii="Times New Roman"/>
          <w:b w:val="false"/>
          <w:i w:val="false"/>
          <w:color w:val="000000"/>
          <w:sz w:val="28"/>
        </w:rPr>
        <w:t xml:space="preserve"> (Қазақстан Республикасының Нормативтік құқықтық актілерінің мемлекеттік тіркеу тізілімінде № 12204 болып тіркелген).</w:t>
      </w:r>
    </w:p>
    <w:bookmarkEnd w:id="587"/>
    <w:bookmarkStart w:name="z697" w:id="588"/>
    <w:p>
      <w:pPr>
        <w:spacing w:after="0"/>
        <w:ind w:left="0"/>
        <w:jc w:val="both"/>
      </w:pPr>
      <w:r>
        <w:rPr>
          <w:rFonts w:ascii="Times New Roman"/>
          <w:b w:val="false"/>
          <w:i w:val="false"/>
          <w:color w:val="000000"/>
          <w:sz w:val="28"/>
        </w:rPr>
        <w:t xml:space="preserve">
      2. "Стационарлық көмек көрсету қағидаларын бекіту туралы" Қазақстан Республикасы Денсаулық сақтау және әлеуметтік даму министрінің 2015 жылғы 29 қыркүйектегі № 761 бұйрығына өзгерiс енгiзу туралы Қазақстан Республикасы Денсаулық сақтау министрінің 2019 жылғы 16 сәуірдегі № ҚР ДСМ-39 </w:t>
      </w:r>
      <w:r>
        <w:rPr>
          <w:rFonts w:ascii="Times New Roman"/>
          <w:b w:val="false"/>
          <w:i w:val="false"/>
          <w:color w:val="000000"/>
          <w:sz w:val="28"/>
        </w:rPr>
        <w:t>бұйрығы</w:t>
      </w:r>
      <w:r>
        <w:rPr>
          <w:rFonts w:ascii="Times New Roman"/>
          <w:b w:val="false"/>
          <w:i w:val="false"/>
          <w:color w:val="000000"/>
          <w:sz w:val="28"/>
        </w:rPr>
        <w:t xml:space="preserve"> (Қазақстан Республикасының Нормативтік құқықтық актілерінің мемлекеттік тіркеу тізілімінде № 18541 болып тіркелген).</w:t>
      </w:r>
    </w:p>
    <w:bookmarkEnd w:id="588"/>
    <w:bookmarkStart w:name="z698" w:id="589"/>
    <w:p>
      <w:pPr>
        <w:spacing w:after="0"/>
        <w:ind w:left="0"/>
        <w:jc w:val="both"/>
      </w:pPr>
      <w:r>
        <w:rPr>
          <w:rFonts w:ascii="Times New Roman"/>
          <w:b w:val="false"/>
          <w:i w:val="false"/>
          <w:color w:val="000000"/>
          <w:sz w:val="28"/>
        </w:rPr>
        <w:t xml:space="preserve">
      3. "Стационарлық көмек көрсету қағидаларын бекіту туралы" Қазақстан Республикасы Денсаулық сақтау және әлеуметтік даму министрінің 2015 жылғы 29 қыркүйектегі № 761 бұйрығына өзгеріс енгізу туралы" Қазақстан Республикасы Денсаулық сақтау министрінің м.а. 2019 жылғы 8 тамыздағы № ҚР ДСМ-109 </w:t>
      </w:r>
      <w:r>
        <w:rPr>
          <w:rFonts w:ascii="Times New Roman"/>
          <w:b w:val="false"/>
          <w:i w:val="false"/>
          <w:color w:val="000000"/>
          <w:sz w:val="28"/>
        </w:rPr>
        <w:t>бұйрығы</w:t>
      </w:r>
      <w:r>
        <w:rPr>
          <w:rFonts w:ascii="Times New Roman"/>
          <w:b w:val="false"/>
          <w:i w:val="false"/>
          <w:color w:val="000000"/>
          <w:sz w:val="28"/>
        </w:rPr>
        <w:t xml:space="preserve"> (Қазақстан Республикасының Нормативтік құқықтық актілерінің мемлекеттік тіркеу тізілімінде № 19226 болып тіркелген).</w:t>
      </w:r>
    </w:p>
    <w:bookmarkEnd w:id="589"/>
    <w:bookmarkStart w:name="z699" w:id="590"/>
    <w:p>
      <w:pPr>
        <w:spacing w:after="0"/>
        <w:ind w:left="0"/>
        <w:jc w:val="both"/>
      </w:pPr>
      <w:r>
        <w:rPr>
          <w:rFonts w:ascii="Times New Roman"/>
          <w:b w:val="false"/>
          <w:i w:val="false"/>
          <w:color w:val="000000"/>
          <w:sz w:val="28"/>
        </w:rPr>
        <w:t xml:space="preserve">
      4. "Стационарлық көмек көрсету қағидаларын бекіту туралы" Қазақстан Республикасы Денсаулық сақтау және әлеуметтік даму министрінің 2015 жылғы 29 қыркүйектегі № 761 бұйрығына өзгерiс енгiзу туралы Қазақстан Республикасы Денсаулық сақтау министрінің 2019 жылғы 29 тамыздағы № ҚР ДСМ-118 </w:t>
      </w:r>
      <w:r>
        <w:rPr>
          <w:rFonts w:ascii="Times New Roman"/>
          <w:b w:val="false"/>
          <w:i w:val="false"/>
          <w:color w:val="000000"/>
          <w:sz w:val="28"/>
        </w:rPr>
        <w:t>бұйрығы</w:t>
      </w:r>
      <w:r>
        <w:rPr>
          <w:rFonts w:ascii="Times New Roman"/>
          <w:b w:val="false"/>
          <w:i w:val="false"/>
          <w:color w:val="000000"/>
          <w:sz w:val="28"/>
        </w:rPr>
        <w:t xml:space="preserve"> (Қазақстан Республикасының Нормативтік құқықтық актілерінің мемлекеттік тіркеу тізілімінде № 19318 болып тіркелген).</w:t>
      </w:r>
    </w:p>
    <w:bookmarkEnd w:id="590"/>
    <w:bookmarkStart w:name="z700" w:id="591"/>
    <w:p>
      <w:pPr>
        <w:spacing w:after="0"/>
        <w:ind w:left="0"/>
        <w:jc w:val="both"/>
      </w:pPr>
      <w:r>
        <w:rPr>
          <w:rFonts w:ascii="Times New Roman"/>
          <w:b w:val="false"/>
          <w:i w:val="false"/>
          <w:color w:val="000000"/>
          <w:sz w:val="28"/>
        </w:rPr>
        <w:t xml:space="preserve">
      5. "Стационарлық көмек көрсету қағидаларын бекіту туралы" Қазақстан Республикасы Денсаулық сақтау және әлеуметтік даму министрінің 2015 жылғы 29 қыркүйектегі № 761 бұйрығына толықтырулар енгізу туралы" Қазақстан Республикасы Денсаулық сақтау министрінің 2020 жылғы 7 сәуірдегі № ҚР ДСМ-31/2020 </w:t>
      </w:r>
      <w:r>
        <w:rPr>
          <w:rFonts w:ascii="Times New Roman"/>
          <w:b w:val="false"/>
          <w:i w:val="false"/>
          <w:color w:val="000000"/>
          <w:sz w:val="28"/>
        </w:rPr>
        <w:t>бұйрығы</w:t>
      </w:r>
      <w:r>
        <w:rPr>
          <w:rFonts w:ascii="Times New Roman"/>
          <w:b w:val="false"/>
          <w:i w:val="false"/>
          <w:color w:val="000000"/>
          <w:sz w:val="28"/>
        </w:rPr>
        <w:t xml:space="preserve"> (Қазақстан Республикасының Нормативтік құқықтық актілерінің мемлекеттік тіркеу тізілімінде № 20343 болып тіркелген).</w:t>
      </w:r>
    </w:p>
    <w:bookmarkEnd w:id="591"/>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 Target="media/document_image_rId4.jpeg" Type="http://schemas.openxmlformats.org/officeDocument/2006/relationships/image" Id="rId4"/><Relationship Target="media/document_image_rId5.jpeg" Type="http://schemas.openxmlformats.org/officeDocument/2006/relationships/image" Id="rId5"/><Relationship Target="media/document_image_rId6.jpeg" Type="http://schemas.openxmlformats.org/officeDocument/2006/relationships/image" Id="rId6"/><Relationship Target="media/document_image_rId7.jpeg" Type="http://schemas.openxmlformats.org/officeDocument/2006/relationships/image" Id="rId7"/><Relationship Target="media/document_image_rId8.jpeg" Type="http://schemas.openxmlformats.org/officeDocument/2006/relationships/image" Id="rId8"/><Relationship Target="media/document_image_rId9.jpeg" Type="http://schemas.openxmlformats.org/officeDocument/2006/relationships/image" Id="rId9"/><Relationship Target="media/document_image_rId10.jpeg" Type="http://schemas.openxmlformats.org/officeDocument/2006/relationships/image" Id="rId10"/><Relationship Target="media/document_image_rId11.jpeg" Type="http://schemas.openxmlformats.org/officeDocument/2006/relationships/image" Id="rId11"/><Relationship Target="media/document_image_rId12.jpeg" Type="http://schemas.openxmlformats.org/officeDocument/2006/relationships/image" Id="rId12"/><Relationship Target="media/document_image_rId13.jpeg" Type="http://schemas.openxmlformats.org/officeDocument/2006/relationships/image" Id="rId13"/><Relationship Target="media/document_image_rId14.jpeg" Type="http://schemas.openxmlformats.org/officeDocument/2006/relationships/image" Id="rId14"/><Relationship Target="media/document_image_rId15.jpeg" Type="http://schemas.openxmlformats.org/officeDocument/2006/relationships/image" Id="rId15"/><Relationship Target="media/document_image_rId16.jpeg" Type="http://schemas.openxmlformats.org/officeDocument/2006/relationships/image" Id="rId16"/></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